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E55" w:rsidRDefault="00A87E55" w:rsidP="00A87E55">
      <w:pPr>
        <w:widowControl w:val="0"/>
        <w:spacing w:after="0" w:line="240" w:lineRule="auto"/>
        <w:ind w:left="-180" w:right="-90"/>
        <w:jc w:val="center"/>
        <w:rPr>
          <w:rFonts w:ascii="Times New Roman" w:eastAsia="SimSun" w:hAnsi="Times New Roman" w:cs="Times New Roman"/>
          <w:sz w:val="24"/>
          <w:szCs w:val="24"/>
          <w:lang w:val="sr-Cyrl-RS" w:eastAsia="zh-CN"/>
        </w:rPr>
      </w:pPr>
    </w:p>
    <w:p w:rsidR="003317F9" w:rsidRPr="00014C7E" w:rsidRDefault="00A87E55" w:rsidP="00A87E55">
      <w:pPr>
        <w:widowControl w:val="0"/>
        <w:spacing w:after="0" w:line="240" w:lineRule="auto"/>
        <w:ind w:left="-180" w:right="-90"/>
        <w:jc w:val="center"/>
        <w:rPr>
          <w:rFonts w:ascii="Times New Roman" w:eastAsia="SimSun" w:hAnsi="Times New Roman" w:cs="Times New Roman"/>
          <w:sz w:val="24"/>
          <w:szCs w:val="24"/>
          <w:lang w:val="sr-Cyrl-RS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ПРЕДЛОГ </w:t>
      </w:r>
      <w:r w:rsidR="00C05CE3" w:rsidRPr="00014C7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 ЗАКОНА</w:t>
      </w:r>
    </w:p>
    <w:p w:rsidR="002A0151" w:rsidRDefault="00C05CE3" w:rsidP="00014C7E">
      <w:pPr>
        <w:widowControl w:val="0"/>
        <w:spacing w:after="0" w:line="240" w:lineRule="auto"/>
        <w:ind w:left="-180" w:right="-90"/>
        <w:jc w:val="center"/>
        <w:rPr>
          <w:rFonts w:ascii="Times New Roman" w:eastAsia="SimSun" w:hAnsi="Times New Roman" w:cs="Times New Roman"/>
          <w:sz w:val="24"/>
          <w:szCs w:val="24"/>
          <w:lang w:val="sr-Cyrl-RS" w:eastAsia="zh-CN"/>
        </w:rPr>
      </w:pPr>
      <w:r w:rsidRPr="00014C7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О</w:t>
      </w:r>
      <w:r w:rsidR="00014C7E" w:rsidRPr="00014C7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 </w:t>
      </w:r>
      <w:r w:rsidRPr="00014C7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ПОТВРЂИВАЊУ </w:t>
      </w:r>
      <w:r w:rsidR="00014C7E" w:rsidRPr="00014C7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УГОВОРА О КРЕДИТНОМ АРАНЖМАНУ У ИЗНОСУ ДО 183.941.730,</w:t>
      </w:r>
      <w:r w:rsidR="00A87E55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60 ЕВРА ИЗМЕЂУ РЕПУБЛИКЕ СРБИЈЕ</w:t>
      </w:r>
      <w:r w:rsidR="00014C7E" w:rsidRPr="00014C7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 КОЈУ</w:t>
      </w:r>
      <w:r w:rsidR="00A87E55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 ЗАСТУПА ВЛАДА РЕПУБЛИКЕ СРБИЈЕ</w:t>
      </w:r>
      <w:r w:rsidR="00014C7E" w:rsidRPr="00014C7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 ПОСТУПАЈУЋИ ПРЕКО МИНИСТАРСТВА </w:t>
      </w:r>
      <w:r w:rsidR="00A87E55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ФИНАНСИЈА КАО ЗАЈМОПРИМЦА</w:t>
      </w:r>
      <w:r w:rsidR="00014C7E" w:rsidRPr="00014C7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 АРАНЖИРАН ОД СТРАНЕ BANK OF CHINA SRBIJA A.D. BEOGRAD КАО ОВЛАШЋЕНОГ ГЛАВНОГ АРАНЖЕРА СА BANK OF CHINA LIMITED</w:t>
      </w:r>
      <w:r w:rsidR="00983601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,</w:t>
      </w:r>
      <w:r w:rsidR="00014C7E" w:rsidRPr="00014C7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 LUXEMBOURG BRANCH КАО АГЕНТА И BANK OF CHINA LIMITED</w:t>
      </w:r>
      <w:r w:rsidR="00983601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,</w:t>
      </w:r>
    </w:p>
    <w:p w:rsidR="00C05CE3" w:rsidRDefault="00014C7E" w:rsidP="00014C7E">
      <w:pPr>
        <w:widowControl w:val="0"/>
        <w:spacing w:after="0" w:line="240" w:lineRule="auto"/>
        <w:ind w:left="-180" w:right="-90"/>
        <w:jc w:val="center"/>
        <w:rPr>
          <w:rFonts w:ascii="Times New Roman" w:eastAsia="SimSun" w:hAnsi="Times New Roman" w:cs="Times New Roman"/>
          <w:sz w:val="24"/>
          <w:szCs w:val="24"/>
          <w:lang w:val="sr-Cyrl-RS" w:eastAsia="zh-CN"/>
        </w:rPr>
      </w:pPr>
      <w:r w:rsidRPr="00014C7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 LUXEMBOURG BRANCH КАО ПРВОБИТНОГ ЗАЈМОДАВЦА</w:t>
      </w:r>
    </w:p>
    <w:p w:rsidR="00C05CE3" w:rsidRDefault="00C05CE3" w:rsidP="00014C7E">
      <w:pPr>
        <w:widowControl w:val="0"/>
        <w:tabs>
          <w:tab w:val="left" w:pos="0"/>
        </w:tabs>
        <w:spacing w:after="0" w:line="240" w:lineRule="auto"/>
        <w:ind w:right="-90"/>
        <w:rPr>
          <w:rFonts w:ascii="Times New Roman" w:eastAsia="SimSun" w:hAnsi="Times New Roman" w:cs="Times New Roman"/>
          <w:sz w:val="24"/>
          <w:szCs w:val="24"/>
          <w:lang w:val="sr-Cyrl-RS" w:eastAsia="zh-CN"/>
        </w:rPr>
      </w:pPr>
    </w:p>
    <w:p w:rsidR="00014C7E" w:rsidRPr="00014C7E" w:rsidRDefault="00014C7E" w:rsidP="00014C7E">
      <w:pPr>
        <w:widowControl w:val="0"/>
        <w:tabs>
          <w:tab w:val="left" w:pos="0"/>
        </w:tabs>
        <w:spacing w:after="0" w:line="240" w:lineRule="auto"/>
        <w:ind w:right="-90"/>
        <w:rPr>
          <w:rFonts w:ascii="Times New Roman" w:eastAsia="SimSun" w:hAnsi="Times New Roman" w:cs="Times New Roman"/>
          <w:sz w:val="24"/>
          <w:szCs w:val="24"/>
          <w:lang w:val="sr-Cyrl-RS" w:eastAsia="zh-CN"/>
        </w:rPr>
      </w:pPr>
    </w:p>
    <w:p w:rsidR="00C05CE3" w:rsidRPr="00014C7E" w:rsidRDefault="00C05CE3" w:rsidP="00014C7E">
      <w:pPr>
        <w:widowControl w:val="0"/>
        <w:spacing w:after="0" w:line="240" w:lineRule="auto"/>
        <w:ind w:left="-180" w:right="-90"/>
        <w:jc w:val="center"/>
        <w:rPr>
          <w:rFonts w:ascii="Times New Roman" w:eastAsia="SimSun" w:hAnsi="Times New Roman" w:cs="Times New Roman"/>
          <w:sz w:val="24"/>
          <w:szCs w:val="24"/>
          <w:lang w:val="sr-Cyrl-RS" w:eastAsia="zh-CN"/>
        </w:rPr>
      </w:pPr>
      <w:r w:rsidRPr="00014C7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Члан 1. </w:t>
      </w:r>
    </w:p>
    <w:p w:rsidR="00014C7E" w:rsidRPr="00A87E55" w:rsidRDefault="00C05CE3" w:rsidP="00A87E55">
      <w:pPr>
        <w:widowControl w:val="0"/>
        <w:spacing w:after="0" w:line="240" w:lineRule="auto"/>
        <w:ind w:left="-180" w:right="-90" w:firstLine="90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14C7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Потврђује се Уговор </w:t>
      </w:r>
      <w:r w:rsidR="00014C7E" w:rsidRPr="00014C7E">
        <w:rPr>
          <w:rFonts w:ascii="Times New Roman" w:eastAsia="Times New Roman" w:hAnsi="Times New Roman" w:cs="Times New Roman"/>
          <w:sz w:val="24"/>
          <w:szCs w:val="24"/>
          <w:lang w:val="sr-Cyrl-RS"/>
        </w:rPr>
        <w:t>о кредитном аранжману у износу до 183.941.730,60 евра између Републике Србије коју</w:t>
      </w:r>
      <w:r w:rsidR="00A87E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заступа Влада Републике Србије</w:t>
      </w:r>
      <w:r w:rsidR="00014C7E" w:rsidRPr="00014C7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поступају</w:t>
      </w:r>
      <w:r w:rsidR="00A87E55">
        <w:rPr>
          <w:rFonts w:ascii="Times New Roman" w:eastAsia="Times New Roman" w:hAnsi="Times New Roman" w:cs="Times New Roman"/>
          <w:sz w:val="24"/>
          <w:szCs w:val="24"/>
          <w:lang w:val="sr-Cyrl-RS"/>
        </w:rPr>
        <w:t>ћи преко Министарства финансија као Зајмопримца</w:t>
      </w:r>
      <w:r w:rsidR="00014C7E" w:rsidRPr="00014C7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аранжиран од стране BANK OF CHINA SRBIJA A.D. BEOGRAD као Овлашћеног главног аранжера са BANK OF CHINA LIMITED</w:t>
      </w:r>
      <w:r w:rsidR="00983601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014C7E" w:rsidRPr="00014C7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LUXEMBOURG BRANCH као Агента и BANK OF CHINA LIMITED</w:t>
      </w:r>
      <w:r w:rsidR="00983601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014C7E" w:rsidRPr="00014C7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LUXEMBOURG BRANCH као Првобитног Зајмодавца</w:t>
      </w:r>
      <w:r w:rsidRPr="00014C7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Pr="003317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који је потписан </w:t>
      </w:r>
      <w:r w:rsidR="003317F9" w:rsidRPr="003317F9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4. </w:t>
      </w:r>
      <w:r w:rsidR="003317F9" w:rsidRPr="003317F9">
        <w:rPr>
          <w:rFonts w:ascii="Times New Roman" w:eastAsia="Times New Roman" w:hAnsi="Times New Roman" w:cs="Times New Roman"/>
          <w:sz w:val="24"/>
          <w:szCs w:val="24"/>
          <w:lang w:val="sr-Cyrl-RS"/>
        </w:rPr>
        <w:t>јуна</w:t>
      </w:r>
      <w:r w:rsidRPr="003317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202</w:t>
      </w:r>
      <w:r w:rsidR="003317F9" w:rsidRPr="003317F9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Pr="003317F9">
        <w:rPr>
          <w:rFonts w:ascii="Times New Roman" w:eastAsia="Times New Roman" w:hAnsi="Times New Roman" w:cs="Times New Roman"/>
          <w:sz w:val="24"/>
          <w:szCs w:val="24"/>
          <w:lang w:val="sr-Cyrl-RS"/>
        </w:rPr>
        <w:t>. године, у</w:t>
      </w:r>
      <w:r w:rsidRPr="00014C7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оригиналу на енглеском језику.</w:t>
      </w:r>
    </w:p>
    <w:p w:rsidR="00C05CE3" w:rsidRPr="00014C7E" w:rsidRDefault="00C05CE3" w:rsidP="00014C7E">
      <w:pPr>
        <w:widowControl w:val="0"/>
        <w:spacing w:after="0" w:line="240" w:lineRule="auto"/>
        <w:ind w:left="-180" w:right="-90"/>
        <w:rPr>
          <w:rFonts w:ascii="Times New Roman" w:eastAsia="SimSun" w:hAnsi="Times New Roman" w:cs="Times New Roman"/>
          <w:sz w:val="24"/>
          <w:szCs w:val="24"/>
          <w:lang w:val="sr-Cyrl-RS" w:eastAsia="zh-CN"/>
        </w:rPr>
      </w:pPr>
    </w:p>
    <w:p w:rsidR="00C05CE3" w:rsidRPr="00014C7E" w:rsidRDefault="00C05CE3" w:rsidP="00014C7E">
      <w:pPr>
        <w:widowControl w:val="0"/>
        <w:spacing w:after="0" w:line="240" w:lineRule="auto"/>
        <w:ind w:left="-180" w:right="-90"/>
        <w:jc w:val="center"/>
        <w:rPr>
          <w:rFonts w:ascii="Times New Roman" w:eastAsia="SimSun" w:hAnsi="Times New Roman" w:cs="Times New Roman"/>
          <w:sz w:val="24"/>
          <w:szCs w:val="24"/>
          <w:lang w:val="sr-Cyrl-RS" w:eastAsia="zh-CN"/>
        </w:rPr>
      </w:pPr>
      <w:r w:rsidRPr="00014C7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Члан 2.</w:t>
      </w:r>
    </w:p>
    <w:p w:rsidR="00C05CE3" w:rsidRPr="00014C7E" w:rsidRDefault="00C05CE3" w:rsidP="00014C7E">
      <w:pPr>
        <w:widowControl w:val="0"/>
        <w:spacing w:after="0" w:line="240" w:lineRule="auto"/>
        <w:ind w:left="-180" w:right="-90" w:firstLine="900"/>
        <w:jc w:val="both"/>
        <w:rPr>
          <w:rFonts w:ascii="Times New Roman" w:eastAsia="Times New Roman" w:hAnsi="Times New Roman" w:cs="Times New Roman"/>
          <w:kern w:val="20"/>
          <w:sz w:val="20"/>
          <w:szCs w:val="24"/>
          <w:lang w:val="sr-Cyrl-RS"/>
        </w:rPr>
      </w:pPr>
      <w:r w:rsidRPr="00014C7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Текст </w:t>
      </w:r>
      <w:r w:rsidR="002A0151" w:rsidRPr="002A0151">
        <w:rPr>
          <w:rFonts w:ascii="Times New Roman" w:eastAsia="Times New Roman" w:hAnsi="Times New Roman" w:cs="Times New Roman"/>
          <w:sz w:val="24"/>
          <w:szCs w:val="24"/>
          <w:lang w:val="sr-Cyrl-RS"/>
        </w:rPr>
        <w:t>Уговор</w:t>
      </w:r>
      <w:r w:rsidR="002A0151">
        <w:rPr>
          <w:rFonts w:ascii="Times New Roman" w:eastAsia="Times New Roman" w:hAnsi="Times New Roman" w:cs="Times New Roman"/>
          <w:sz w:val="24"/>
          <w:szCs w:val="24"/>
          <w:lang w:val="sr-Latn-RS"/>
        </w:rPr>
        <w:t>a</w:t>
      </w:r>
      <w:r w:rsidR="002A0151" w:rsidRPr="002A015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 кредитном аранжману у износу до 183.941.730,</w:t>
      </w:r>
      <w:r w:rsidR="00A87E55">
        <w:rPr>
          <w:rFonts w:ascii="Times New Roman" w:eastAsia="Times New Roman" w:hAnsi="Times New Roman" w:cs="Times New Roman"/>
          <w:sz w:val="24"/>
          <w:szCs w:val="24"/>
          <w:lang w:val="sr-Cyrl-RS"/>
        </w:rPr>
        <w:t>60 евра између Републике Србије</w:t>
      </w:r>
      <w:r w:rsidR="002A0151" w:rsidRPr="002A015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коју</w:t>
      </w:r>
      <w:r w:rsidR="00A87E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заступа Влада Републике Србије</w:t>
      </w:r>
      <w:r w:rsidR="002A0151" w:rsidRPr="002A015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поступају</w:t>
      </w:r>
      <w:r w:rsidR="00A87E55">
        <w:rPr>
          <w:rFonts w:ascii="Times New Roman" w:eastAsia="Times New Roman" w:hAnsi="Times New Roman" w:cs="Times New Roman"/>
          <w:sz w:val="24"/>
          <w:szCs w:val="24"/>
          <w:lang w:val="sr-Cyrl-RS"/>
        </w:rPr>
        <w:t>ћи преко Министарства финансија као Зајмопримца</w:t>
      </w:r>
      <w:bookmarkStart w:id="0" w:name="_GoBack"/>
      <w:bookmarkEnd w:id="0"/>
      <w:r w:rsidR="002A0151" w:rsidRPr="002A015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аранжиран од стране BANK OF CHINA SRBIJA A.D. BEOGRAD као Овлашћеног главног аранжера са BANK OF CHINA LIMITED</w:t>
      </w:r>
      <w:r w:rsidR="00983601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2A0151" w:rsidRPr="002A015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LUXEMBOURG BRANCH као Агента и BANK OF CHINA LIMITED</w:t>
      </w:r>
      <w:r w:rsidR="00983601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2A0151" w:rsidRPr="002A015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LUXEMBOURG BRANCH као Првобитног Зајмодавца</w:t>
      </w:r>
      <w:r w:rsidRPr="00014C7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, у оригиналу на енглеском језику и у преводу на српски језик гласи:</w:t>
      </w:r>
    </w:p>
    <w:p w:rsidR="006D6FBA" w:rsidRPr="00014C7E" w:rsidRDefault="006D6FBA" w:rsidP="00014C7E">
      <w:pPr>
        <w:ind w:left="-180" w:right="-90"/>
        <w:rPr>
          <w:lang w:val="sr-Cyrl-RS"/>
        </w:rPr>
      </w:pPr>
    </w:p>
    <w:sectPr w:rsidR="006D6FBA" w:rsidRPr="00014C7E">
      <w:footerReference w:type="firs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77" w:rsidRDefault="00766377" w:rsidP="006D6FBA">
      <w:pPr>
        <w:spacing w:after="0" w:line="240" w:lineRule="auto"/>
      </w:pPr>
      <w:r>
        <w:separator/>
      </w:r>
    </w:p>
  </w:endnote>
  <w:endnote w:type="continuationSeparator" w:id="0">
    <w:p w:rsidR="00766377" w:rsidRDefault="00766377" w:rsidP="006D6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Times New Roman Bold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BA" w:rsidRDefault="006D6FBA">
    <w:pPr>
      <w:pStyle w:val="Footer"/>
      <w:jc w:val="center"/>
    </w:pPr>
  </w:p>
  <w:p w:rsidR="006D6FBA" w:rsidRDefault="00707AE9">
    <w:pPr>
      <w:pStyle w:val="FooterReference"/>
    </w:pPr>
    <w:fldSimple w:instr=" DOCVARIABLE #DNDocID \* MERGEFORMAT ">
      <w:r w:rsidR="006D6FBA">
        <w:t>80013620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77" w:rsidRDefault="00766377" w:rsidP="006D6FBA">
      <w:pPr>
        <w:spacing w:after="0" w:line="240" w:lineRule="auto"/>
      </w:pPr>
      <w:r>
        <w:separator/>
      </w:r>
    </w:p>
  </w:footnote>
  <w:footnote w:type="continuationSeparator" w:id="0">
    <w:p w:rsidR="00766377" w:rsidRDefault="00766377" w:rsidP="006D6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FFFFFF82"/>
    <w:lvl w:ilvl="0">
      <w:start w:val="1"/>
      <w:numFmt w:val="bullet"/>
      <w:pStyle w:val="ListBullet3"/>
      <w:lvlText w:val="‒"/>
      <w:lvlJc w:val="left"/>
      <w:pPr>
        <w:tabs>
          <w:tab w:val="left" w:pos="108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FFFFFF83"/>
    <w:multiLevelType w:val="singleLevel"/>
    <w:tmpl w:val="FFFFFF83"/>
    <w:lvl w:ilvl="0">
      <w:start w:val="1"/>
      <w:numFmt w:val="bullet"/>
      <w:pStyle w:val="ListBullet2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List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9E55D1"/>
    <w:multiLevelType w:val="multilevel"/>
    <w:tmpl w:val="049E55D1"/>
    <w:lvl w:ilvl="0">
      <w:start w:val="1"/>
      <w:numFmt w:val="decimal"/>
      <w:pStyle w:val="Level1"/>
      <w:lvlText w:val="%1."/>
      <w:lvlJc w:val="left"/>
      <w:pPr>
        <w:tabs>
          <w:tab w:val="left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pStyle w:val="Level2"/>
      <w:lvlText w:val="%1.%2"/>
      <w:lvlJc w:val="left"/>
      <w:pPr>
        <w:tabs>
          <w:tab w:val="left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pStyle w:val="Level3"/>
      <w:lvlText w:val="(%3)"/>
      <w:lvlJc w:val="left"/>
      <w:pPr>
        <w:tabs>
          <w:tab w:val="left" w:pos="624"/>
        </w:tabs>
        <w:ind w:left="624" w:hanging="62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3">
      <w:start w:val="1"/>
      <w:numFmt w:val="lowerRoman"/>
      <w:pStyle w:val="Level4"/>
      <w:lvlText w:val="(%4)"/>
      <w:lvlJc w:val="left"/>
      <w:pPr>
        <w:tabs>
          <w:tab w:val="left" w:pos="1247"/>
        </w:tabs>
        <w:ind w:left="1247" w:hanging="62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upperLetter"/>
      <w:pStyle w:val="Level5"/>
      <w:lvlText w:val="(%5)"/>
      <w:lvlJc w:val="left"/>
      <w:pPr>
        <w:tabs>
          <w:tab w:val="left" w:pos="1871"/>
        </w:tabs>
        <w:ind w:left="1871" w:hanging="624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upperRoman"/>
      <w:pStyle w:val="Level6"/>
      <w:lvlText w:val="(%6)"/>
      <w:lvlJc w:val="left"/>
      <w:pPr>
        <w:tabs>
          <w:tab w:val="left" w:pos="2495"/>
        </w:tabs>
        <w:ind w:left="2495" w:hanging="62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6">
      <w:start w:val="1"/>
      <w:numFmt w:val="decimal"/>
      <w:pStyle w:val="Level7"/>
      <w:lvlText w:val="(%7)"/>
      <w:lvlJc w:val="left"/>
      <w:pPr>
        <w:tabs>
          <w:tab w:val="left" w:pos="3119"/>
        </w:tabs>
        <w:ind w:left="3119" w:hanging="624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cardinalText"/>
      <w:pStyle w:val="Level8"/>
      <w:lvlText w:val="(%8)"/>
      <w:lvlJc w:val="left"/>
      <w:pPr>
        <w:tabs>
          <w:tab w:val="left" w:pos="3742"/>
        </w:tabs>
        <w:ind w:left="3742" w:hanging="62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ordinal"/>
      <w:lvlText w:val="(%9)"/>
      <w:lvlJc w:val="left"/>
      <w:pPr>
        <w:tabs>
          <w:tab w:val="left" w:pos="4366"/>
        </w:tabs>
        <w:ind w:left="4366" w:hanging="624"/>
      </w:pPr>
      <w:rPr>
        <w:rFonts w:hint="default"/>
      </w:rPr>
    </w:lvl>
  </w:abstractNum>
  <w:abstractNum w:abstractNumId="4" w15:restartNumberingAfterBreak="0">
    <w:nsid w:val="07771E56"/>
    <w:multiLevelType w:val="multilevel"/>
    <w:tmpl w:val="07771E56"/>
    <w:lvl w:ilvl="0">
      <w:start w:val="1"/>
      <w:numFmt w:val="decimal"/>
      <w:pStyle w:val="TOC2"/>
      <w:lvlText w:val="Schedule 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B22DA"/>
    <w:multiLevelType w:val="multilevel"/>
    <w:tmpl w:val="0CFB22DA"/>
    <w:lvl w:ilvl="0">
      <w:start w:val="1"/>
      <w:numFmt w:val="decimal"/>
      <w:pStyle w:val="nSchL1"/>
      <w:lvlText w:val="%1.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  <w:caps/>
        <w:smallCaps w:val="0"/>
        <w:sz w:val="24"/>
        <w:u w:val="none"/>
      </w:rPr>
    </w:lvl>
    <w:lvl w:ilvl="1">
      <w:start w:val="1"/>
      <w:numFmt w:val="lowerLetter"/>
      <w:pStyle w:val="nSchL2"/>
      <w:lvlText w:val="(%2)"/>
      <w:lvlJc w:val="left"/>
      <w:pPr>
        <w:ind w:left="144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lowerRoman"/>
      <w:pStyle w:val="nSchL3"/>
      <w:lvlText w:val="(%3)"/>
      <w:lvlJc w:val="left"/>
      <w:pPr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3">
      <w:start w:val="1"/>
      <w:numFmt w:val="upperLetter"/>
      <w:pStyle w:val="nSchL4"/>
      <w:lvlText w:val="(%4)"/>
      <w:lvlJc w:val="left"/>
      <w:pPr>
        <w:tabs>
          <w:tab w:val="left" w:pos="216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4">
      <w:start w:val="1"/>
      <w:numFmt w:val="none"/>
      <w:lvlText w:val=""/>
      <w:lvlJc w:val="left"/>
      <w:pPr>
        <w:tabs>
          <w:tab w:val="left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5">
      <w:start w:val="1"/>
      <w:numFmt w:val="none"/>
      <w:lvlText w:val=""/>
      <w:lvlJc w:val="left"/>
      <w:pPr>
        <w:ind w:left="3600" w:hanging="72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ascii="Times New Roman" w:hAnsi="Times New Roman" w:cs="Times New Roman" w:hint="default"/>
        <w:sz w:val="24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  <w:sz w:val="24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6" w15:restartNumberingAfterBreak="0">
    <w:nsid w:val="0D790300"/>
    <w:multiLevelType w:val="multilevel"/>
    <w:tmpl w:val="0D79030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  <w:rPr>
        <w:rFonts w:ascii="Times New Roman" w:hAnsi="Times New Roman" w:hint="default"/>
        <w:b w:val="0"/>
        <w:i w:val="0"/>
        <w:spacing w:val="0"/>
        <w:w w:val="100"/>
        <w:kern w:val="0"/>
        <w:position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left" w:pos="720"/>
        </w:tabs>
        <w:ind w:left="720" w:hanging="720"/>
      </w:pPr>
      <w:rPr>
        <w:rFonts w:ascii="Times New Roman" w:hAnsi="Times New Roman" w:hint="default"/>
        <w:b w:val="0"/>
        <w:i w:val="0"/>
        <w:spacing w:val="0"/>
        <w:w w:val="100"/>
        <w:kern w:val="0"/>
        <w:position w:val="0"/>
        <w:sz w:val="24"/>
        <w:szCs w:val="24"/>
      </w:rPr>
    </w:lvl>
    <w:lvl w:ilvl="2">
      <w:start w:val="1"/>
      <w:numFmt w:val="lowerLetter"/>
      <w:lvlText w:val="(%3)"/>
      <w:lvlJc w:val="left"/>
      <w:pPr>
        <w:tabs>
          <w:tab w:val="left" w:pos="864"/>
        </w:tabs>
        <w:ind w:left="1440" w:hanging="720"/>
      </w:pPr>
      <w:rPr>
        <w:rFonts w:ascii="Times New Roman" w:hAnsi="Times New Roman" w:hint="default"/>
        <w:b w:val="0"/>
        <w:i w:val="0"/>
        <w:spacing w:val="0"/>
        <w:kern w:val="0"/>
        <w:position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left" w:pos="-31680"/>
        </w:tabs>
        <w:ind w:left="2160" w:hanging="720"/>
      </w:pPr>
      <w:rPr>
        <w:rFonts w:ascii="Times New Roman" w:eastAsia="PMingLiU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upperLetter"/>
      <w:lvlText w:val="(%5)"/>
      <w:lvlJc w:val="left"/>
      <w:pPr>
        <w:tabs>
          <w:tab w:val="left" w:pos="2160"/>
        </w:tabs>
        <w:ind w:left="2880" w:hanging="720"/>
      </w:pPr>
      <w:rPr>
        <w:rFonts w:ascii="Times New Roman" w:eastAsia="PMingLiU" w:hAnsi="Times New Roman" w:cs="Times New Roman" w:hint="default"/>
        <w:b w:val="0"/>
        <w:i w:val="0"/>
        <w: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5">
      <w:start w:val="1"/>
      <w:numFmt w:val="none"/>
      <w:lvlText w:val=""/>
      <w:lvlJc w:val="left"/>
      <w:pPr>
        <w:tabs>
          <w:tab w:val="left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7">
      <w:start w:val="1"/>
      <w:numFmt w:val="decimal"/>
      <w:lvlText w:val="%7.%8"/>
      <w:lvlJc w:val="left"/>
      <w:pPr>
        <w:tabs>
          <w:tab w:val="left" w:pos="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8">
      <w:start w:val="1"/>
      <w:numFmt w:val="none"/>
      <w:lvlText w:val=""/>
      <w:lvlJc w:val="left"/>
      <w:pPr>
        <w:tabs>
          <w:tab w:val="left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1CAA5E47"/>
    <w:multiLevelType w:val="multilevel"/>
    <w:tmpl w:val="1CAA5E4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/>
        <w:smallCaps w:val="0"/>
        <w:sz w:val="24"/>
        <w:u w:val="none"/>
      </w:rPr>
    </w:lvl>
    <w:lvl w:ilvl="1">
      <w:start w:val="1"/>
      <w:numFmt w:val="decimal"/>
      <w:isLgl/>
      <w:lvlText w:val="%1.%2"/>
      <w:lvlJc w:val="left"/>
      <w:pPr>
        <w:tabs>
          <w:tab w:val="left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lvlText w:val="(%3)"/>
      <w:lvlJc w:val="left"/>
      <w:pPr>
        <w:ind w:left="1526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3">
      <w:start w:val="1"/>
      <w:numFmt w:val="lowerRoman"/>
      <w:lvlText w:val="(%4)"/>
      <w:lvlJc w:val="left"/>
      <w:pPr>
        <w:ind w:left="2160" w:hanging="634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4">
      <w:start w:val="1"/>
      <w:numFmt w:val="upperLetter"/>
      <w:lvlText w:val="(%5)"/>
      <w:lvlJc w:val="left"/>
      <w:pPr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5">
      <w:start w:val="1"/>
      <w:numFmt w:val="decimal"/>
      <w:lvlText w:val="(%6)"/>
      <w:lvlJc w:val="left"/>
      <w:pPr>
        <w:ind w:left="3600" w:hanging="72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ascii="Times New Roman" w:hAnsi="Times New Roman" w:cs="Times New Roman" w:hint="default"/>
        <w:sz w:val="24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  <w:sz w:val="24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8" w15:restartNumberingAfterBreak="0">
    <w:nsid w:val="1D296CF2"/>
    <w:multiLevelType w:val="multilevel"/>
    <w:tmpl w:val="1D296CF2"/>
    <w:lvl w:ilvl="0">
      <w:start w:val="1"/>
      <w:numFmt w:val="decimal"/>
      <w:pStyle w:val="AgreementL1"/>
      <w:lvlText w:val="%1."/>
      <w:lvlJc w:val="left"/>
      <w:pPr>
        <w:tabs>
          <w:tab w:val="left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/>
        <w:smallCaps w:val="0"/>
        <w:sz w:val="24"/>
        <w:u w:val="none"/>
      </w:rPr>
    </w:lvl>
    <w:lvl w:ilvl="1">
      <w:start w:val="1"/>
      <w:numFmt w:val="decimal"/>
      <w:pStyle w:val="AgreementL2"/>
      <w:isLgl/>
      <w:lvlText w:val="%1.%2"/>
      <w:lvlJc w:val="left"/>
      <w:pPr>
        <w:tabs>
          <w:tab w:val="left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pStyle w:val="AgreementL3"/>
      <w:lvlText w:val="(%3)"/>
      <w:lvlJc w:val="left"/>
      <w:pPr>
        <w:tabs>
          <w:tab w:val="left" w:pos="1713"/>
        </w:tabs>
        <w:ind w:left="1713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3">
      <w:start w:val="1"/>
      <w:numFmt w:val="lowerRoman"/>
      <w:pStyle w:val="AgreementL4"/>
      <w:lvlText w:val="(%4)"/>
      <w:lvlJc w:val="left"/>
      <w:pPr>
        <w:ind w:left="2160" w:hanging="634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4">
      <w:start w:val="1"/>
      <w:numFmt w:val="upperLetter"/>
      <w:pStyle w:val="AgreementL5"/>
      <w:lvlText w:val="(%5)"/>
      <w:lvlJc w:val="left"/>
      <w:pPr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5">
      <w:start w:val="1"/>
      <w:numFmt w:val="decimal"/>
      <w:pStyle w:val="AgreementL6"/>
      <w:lvlText w:val="(%6)"/>
      <w:lvlJc w:val="left"/>
      <w:pPr>
        <w:ind w:left="3600" w:hanging="72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ascii="Times New Roman" w:hAnsi="Times New Roman" w:cs="Times New Roman" w:hint="default"/>
        <w:sz w:val="24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  <w:sz w:val="24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9" w15:restartNumberingAfterBreak="0">
    <w:nsid w:val="21B25530"/>
    <w:multiLevelType w:val="multilevel"/>
    <w:tmpl w:val="BD9C82AE"/>
    <w:lvl w:ilvl="0">
      <w:start w:val="1"/>
      <w:numFmt w:val="decimal"/>
      <w:pStyle w:val="SchHdgNum"/>
      <w:suff w:val="nothing"/>
      <w:lvlText w:val="Schedule %1"/>
      <w:lvlJc w:val="center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chPtHdgNum"/>
      <w:suff w:val="nothing"/>
      <w:lvlText w:val="Part %2"/>
      <w:lvlJc w:val="left"/>
      <w:pPr>
        <w:ind w:left="0" w:firstLine="0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D927C57"/>
    <w:multiLevelType w:val="multilevel"/>
    <w:tmpl w:val="2D927C57"/>
    <w:lvl w:ilvl="0">
      <w:start w:val="1"/>
      <w:numFmt w:val="decimal"/>
      <w:lvlText w:val="%1."/>
      <w:lvlJc w:val="left"/>
      <w:pPr>
        <w:tabs>
          <w:tab w:val="left" w:pos="1774"/>
        </w:tabs>
      </w:pPr>
      <w:rPr>
        <w:rFonts w:ascii="Times New Roman" w:eastAsia="Times New Roman" w:hAnsi="Times New Roman"/>
        <w:color w:val="000000"/>
        <w:spacing w:val="0"/>
        <w:w w:val="100"/>
        <w:sz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FE01DD"/>
    <w:multiLevelType w:val="multilevel"/>
    <w:tmpl w:val="2EFE01DD"/>
    <w:lvl w:ilvl="0">
      <w:start w:val="1"/>
      <w:numFmt w:val="decimal"/>
      <w:pStyle w:val="ScheduleL1"/>
      <w:lvlText w:val="%1."/>
      <w:lvlJc w:val="left"/>
      <w:pPr>
        <w:tabs>
          <w:tab w:val="left" w:pos="720"/>
        </w:tabs>
        <w:ind w:left="720" w:hanging="720"/>
      </w:pPr>
      <w:rPr>
        <w:rFonts w:ascii="Times New Roman" w:hAnsi="Times New Roman" w:cs="Times New Roman"/>
        <w:b w:val="0"/>
        <w:i w:val="0"/>
        <w:caps/>
        <w:smallCaps w:val="0"/>
        <w:sz w:val="24"/>
        <w:u w:val="none"/>
      </w:rPr>
    </w:lvl>
    <w:lvl w:ilvl="1">
      <w:start w:val="1"/>
      <w:numFmt w:val="decimal"/>
      <w:pStyle w:val="ScheduleL2"/>
      <w:isLgl/>
      <w:lvlText w:val="%1.%2"/>
      <w:lvlJc w:val="left"/>
      <w:pPr>
        <w:tabs>
          <w:tab w:val="left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pStyle w:val="ScheduleL3"/>
      <w:lvlText w:val="(%3)"/>
      <w:lvlJc w:val="left"/>
      <w:pPr>
        <w:tabs>
          <w:tab w:val="left" w:pos="1440"/>
        </w:tabs>
        <w:ind w:left="1440" w:hanging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3">
      <w:start w:val="1"/>
      <w:numFmt w:val="lowerRoman"/>
      <w:pStyle w:val="ScheduleL4"/>
      <w:lvlText w:val="(%4)"/>
      <w:lvlJc w:val="left"/>
      <w:pPr>
        <w:tabs>
          <w:tab w:val="left" w:pos="2160"/>
        </w:tabs>
        <w:ind w:left="2160" w:hanging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4">
      <w:start w:val="1"/>
      <w:numFmt w:val="upperLetter"/>
      <w:pStyle w:val="ScheduleL5"/>
      <w:lvlText w:val="(%5)"/>
      <w:lvlJc w:val="left"/>
      <w:pPr>
        <w:tabs>
          <w:tab w:val="left" w:pos="2880"/>
        </w:tabs>
        <w:ind w:left="2880" w:hanging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ascii="Times New Roman" w:hAnsi="Times New Roman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ascii="Times New Roman" w:hAnsi="Times New Roman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/>
        <w:sz w:val="24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ascii="Times New Roman" w:hAnsi="Times New Roman" w:cs="Times New Roman"/>
        <w:sz w:val="24"/>
      </w:rPr>
    </w:lvl>
  </w:abstractNum>
  <w:abstractNum w:abstractNumId="12" w15:restartNumberingAfterBreak="0">
    <w:nsid w:val="2F127FA9"/>
    <w:multiLevelType w:val="multilevel"/>
    <w:tmpl w:val="2F127FA9"/>
    <w:lvl w:ilvl="0">
      <w:start w:val="1"/>
      <w:numFmt w:val="decimal"/>
      <w:lvlText w:val="%1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left" w:pos="1082"/>
        </w:tabs>
        <w:ind w:left="108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left" w:pos="1744"/>
        </w:tabs>
        <w:ind w:left="17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left" w:pos="2046"/>
        </w:tabs>
        <w:ind w:left="20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left" w:pos="2708"/>
        </w:tabs>
        <w:ind w:left="27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left" w:pos="3010"/>
        </w:tabs>
        <w:ind w:left="30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left" w:pos="3672"/>
        </w:tabs>
        <w:ind w:left="36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left" w:pos="3974"/>
        </w:tabs>
        <w:ind w:left="39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left" w:pos="4636"/>
        </w:tabs>
        <w:ind w:left="4636" w:hanging="1800"/>
      </w:pPr>
      <w:rPr>
        <w:rFonts w:hint="default"/>
      </w:rPr>
    </w:lvl>
  </w:abstractNum>
  <w:abstractNum w:abstractNumId="13" w15:restartNumberingAfterBreak="0">
    <w:nsid w:val="361B758F"/>
    <w:multiLevelType w:val="multilevel"/>
    <w:tmpl w:val="361B758F"/>
    <w:lvl w:ilvl="0">
      <w:start w:val="1"/>
      <w:numFmt w:val="none"/>
      <w:pStyle w:val="DefinitionL1"/>
      <w:suff w:val="nothing"/>
      <w:lvlText w:val=""/>
      <w:lvlJc w:val="left"/>
      <w:pPr>
        <w:ind w:left="72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1">
      <w:start w:val="1"/>
      <w:numFmt w:val="lowerLetter"/>
      <w:pStyle w:val="DefinitionL2"/>
      <w:lvlText w:val="(%2)"/>
      <w:lvlJc w:val="left"/>
      <w:pPr>
        <w:tabs>
          <w:tab w:val="left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lowerRoman"/>
      <w:pStyle w:val="DefinitionL3"/>
      <w:lvlText w:val="(%3)"/>
      <w:lvlJc w:val="left"/>
      <w:pPr>
        <w:tabs>
          <w:tab w:val="left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3">
      <w:start w:val="1"/>
      <w:numFmt w:val="upperLetter"/>
      <w:pStyle w:val="DefinitionL4"/>
      <w:lvlText w:val="(%4)"/>
      <w:lvlJc w:val="left"/>
      <w:pPr>
        <w:tabs>
          <w:tab w:val="left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4">
      <w:start w:val="1"/>
      <w:numFmt w:val="upperLetter"/>
      <w:lvlText w:val="(%5)"/>
      <w:lvlJc w:val="left"/>
      <w:pPr>
        <w:tabs>
          <w:tab w:val="left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ascii="Times New Roman" w:hAnsi="Times New Roman" w:cs="Times New Roman" w:hint="default"/>
        <w:sz w:val="24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  <w:sz w:val="24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14" w15:restartNumberingAfterBreak="0">
    <w:nsid w:val="375E4132"/>
    <w:multiLevelType w:val="multilevel"/>
    <w:tmpl w:val="375E413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/>
        <w:smallCaps w:val="0"/>
        <w:sz w:val="24"/>
        <w:u w:val="none"/>
      </w:rPr>
    </w:lvl>
    <w:lvl w:ilvl="1">
      <w:start w:val="1"/>
      <w:numFmt w:val="decimal"/>
      <w:isLgl/>
      <w:lvlText w:val="%1.%2"/>
      <w:lvlJc w:val="left"/>
      <w:pPr>
        <w:tabs>
          <w:tab w:val="left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lvlText w:val="(%3)"/>
      <w:lvlJc w:val="left"/>
      <w:pPr>
        <w:tabs>
          <w:tab w:val="left" w:pos="1530"/>
        </w:tabs>
        <w:ind w:left="153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3">
      <w:start w:val="1"/>
      <w:numFmt w:val="lowerRoman"/>
      <w:lvlText w:val="(%4)"/>
      <w:lvlJc w:val="left"/>
      <w:pPr>
        <w:tabs>
          <w:tab w:val="left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4">
      <w:start w:val="1"/>
      <w:numFmt w:val="upperLetter"/>
      <w:lvlText w:val="(%5)"/>
      <w:lvlJc w:val="left"/>
      <w:pPr>
        <w:tabs>
          <w:tab w:val="left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ascii="Times New Roman" w:hAnsi="Times New Roman" w:cs="Times New Roman" w:hint="default"/>
        <w:sz w:val="24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  <w:sz w:val="24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15" w15:restartNumberingAfterBreak="0">
    <w:nsid w:val="3844579F"/>
    <w:multiLevelType w:val="multilevel"/>
    <w:tmpl w:val="3844579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/>
        <w:smallCaps w:val="0"/>
        <w:sz w:val="24"/>
        <w:u w:val="none"/>
      </w:rPr>
    </w:lvl>
    <w:lvl w:ilvl="1">
      <w:start w:val="1"/>
      <w:numFmt w:val="decimal"/>
      <w:isLgl/>
      <w:lvlText w:val="%1.%2"/>
      <w:lvlJc w:val="left"/>
      <w:pPr>
        <w:tabs>
          <w:tab w:val="left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lvlText w:val="(%3)"/>
      <w:lvlJc w:val="left"/>
      <w:pPr>
        <w:tabs>
          <w:tab w:val="left" w:pos="1530"/>
        </w:tabs>
        <w:ind w:left="153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3">
      <w:start w:val="1"/>
      <w:numFmt w:val="lowerRoman"/>
      <w:lvlText w:val="(%4)"/>
      <w:lvlJc w:val="left"/>
      <w:pPr>
        <w:tabs>
          <w:tab w:val="left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4">
      <w:start w:val="1"/>
      <w:numFmt w:val="upperLetter"/>
      <w:lvlText w:val="(%5)"/>
      <w:lvlJc w:val="left"/>
      <w:pPr>
        <w:tabs>
          <w:tab w:val="left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ascii="Times New Roman" w:hAnsi="Times New Roman" w:cs="Times New Roman" w:hint="default"/>
        <w:sz w:val="24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  <w:sz w:val="24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16" w15:restartNumberingAfterBreak="0">
    <w:nsid w:val="38B650C1"/>
    <w:multiLevelType w:val="multilevel"/>
    <w:tmpl w:val="1CAA5E4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/>
        <w:smallCaps w:val="0"/>
        <w:sz w:val="24"/>
        <w:u w:val="none"/>
      </w:rPr>
    </w:lvl>
    <w:lvl w:ilvl="1">
      <w:start w:val="1"/>
      <w:numFmt w:val="decimal"/>
      <w:isLgl/>
      <w:lvlText w:val="%1.%2"/>
      <w:lvlJc w:val="left"/>
      <w:pPr>
        <w:tabs>
          <w:tab w:val="left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lvlText w:val="(%3)"/>
      <w:lvlJc w:val="left"/>
      <w:pPr>
        <w:ind w:left="1526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3">
      <w:start w:val="1"/>
      <w:numFmt w:val="lowerRoman"/>
      <w:lvlText w:val="(%4)"/>
      <w:lvlJc w:val="left"/>
      <w:pPr>
        <w:ind w:left="2160" w:hanging="634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4">
      <w:start w:val="1"/>
      <w:numFmt w:val="upperLetter"/>
      <w:lvlText w:val="(%5)"/>
      <w:lvlJc w:val="left"/>
      <w:pPr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5">
      <w:start w:val="1"/>
      <w:numFmt w:val="decimal"/>
      <w:lvlText w:val="(%6)"/>
      <w:lvlJc w:val="left"/>
      <w:pPr>
        <w:ind w:left="3600" w:hanging="72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ascii="Times New Roman" w:hAnsi="Times New Roman" w:cs="Times New Roman" w:hint="default"/>
        <w:sz w:val="24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  <w:sz w:val="24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17" w15:restartNumberingAfterBreak="0">
    <w:nsid w:val="3CAF4206"/>
    <w:multiLevelType w:val="multilevel"/>
    <w:tmpl w:val="3CAF4206"/>
    <w:lvl w:ilvl="0">
      <w:start w:val="1"/>
      <w:numFmt w:val="none"/>
      <w:pStyle w:val="SchH1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chH2"/>
      <w:lvlText w:val="%1%2."/>
      <w:lvlJc w:val="left"/>
      <w:pPr>
        <w:tabs>
          <w:tab w:val="left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chH3"/>
      <w:lvlText w:val="%2.%3"/>
      <w:lvlJc w:val="left"/>
      <w:pPr>
        <w:tabs>
          <w:tab w:val="left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SchH4"/>
      <w:lvlText w:val="(%4)"/>
      <w:lvlJc w:val="left"/>
      <w:pPr>
        <w:tabs>
          <w:tab w:val="left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SchH5"/>
      <w:lvlText w:val="(%5)"/>
      <w:lvlJc w:val="left"/>
      <w:pPr>
        <w:tabs>
          <w:tab w:val="left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SchH6"/>
      <w:lvlText w:val="(%6)"/>
      <w:lvlJc w:val="left"/>
      <w:pPr>
        <w:tabs>
          <w:tab w:val="left" w:pos="2835"/>
        </w:tabs>
        <w:ind w:left="2835" w:hanging="709"/>
      </w:pPr>
      <w:rPr>
        <w:rFonts w:hint="default"/>
      </w:rPr>
    </w:lvl>
    <w:lvl w:ilvl="6">
      <w:start w:val="1"/>
      <w:numFmt w:val="decimal"/>
      <w:pStyle w:val="SchH7"/>
      <w:lvlText w:val="(%7)"/>
      <w:lvlJc w:val="left"/>
      <w:pPr>
        <w:tabs>
          <w:tab w:val="left" w:pos="3544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3E184E80"/>
    <w:multiLevelType w:val="multilevel"/>
    <w:tmpl w:val="3E184E80"/>
    <w:lvl w:ilvl="0">
      <w:start w:val="1"/>
      <w:numFmt w:val="decimal"/>
      <w:lvlText w:val="(%1)"/>
      <w:lvlJc w:val="left"/>
      <w:pPr>
        <w:tabs>
          <w:tab w:val="left" w:pos="792"/>
        </w:tabs>
      </w:pPr>
      <w:rPr>
        <w:rFonts w:ascii="Times New Roman" w:eastAsia="Times New Roman" w:hAnsi="Times New Roman"/>
        <w:color w:val="000000"/>
        <w:spacing w:val="0"/>
        <w:w w:val="100"/>
        <w:sz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09F48B8"/>
    <w:multiLevelType w:val="multilevel"/>
    <w:tmpl w:val="409F48B8"/>
    <w:lvl w:ilvl="0">
      <w:start w:val="1"/>
      <w:numFmt w:val="lowerLetter"/>
      <w:lvlText w:val="(%1)"/>
      <w:lvlJc w:val="left"/>
      <w:pPr>
        <w:tabs>
          <w:tab w:val="left" w:pos="1442"/>
        </w:tabs>
        <w:ind w:left="144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left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abstractNum w:abstractNumId="20" w15:restartNumberingAfterBreak="0">
    <w:nsid w:val="43BA7745"/>
    <w:multiLevelType w:val="multilevel"/>
    <w:tmpl w:val="43BA7745"/>
    <w:lvl w:ilvl="0">
      <w:start w:val="1"/>
      <w:numFmt w:val="decimal"/>
      <w:pStyle w:val="General2L1"/>
      <w:isLgl/>
      <w:lvlText w:val="%1."/>
      <w:lvlJc w:val="left"/>
      <w:pPr>
        <w:tabs>
          <w:tab w:val="left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decimal"/>
      <w:pStyle w:val="General2L2"/>
      <w:isLgl/>
      <w:lvlText w:val="%1.%2"/>
      <w:lvlJc w:val="left"/>
      <w:pPr>
        <w:tabs>
          <w:tab w:val="left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1"/>
      <w:numFmt w:val="lowerLetter"/>
      <w:pStyle w:val="General2L3"/>
      <w:lvlText w:val="(%3)"/>
      <w:lvlJc w:val="left"/>
      <w:pPr>
        <w:tabs>
          <w:tab w:val="left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3">
      <w:start w:val="1"/>
      <w:numFmt w:val="lowerRoman"/>
      <w:pStyle w:val="General2L4"/>
      <w:lvlText w:val="(%4)"/>
      <w:lvlJc w:val="left"/>
      <w:pPr>
        <w:tabs>
          <w:tab w:val="left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4">
      <w:start w:val="1"/>
      <w:numFmt w:val="upperLetter"/>
      <w:pStyle w:val="General2L5"/>
      <w:lvlText w:val="(%5)"/>
      <w:lvlJc w:val="left"/>
      <w:pPr>
        <w:tabs>
          <w:tab w:val="left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5">
      <w:start w:val="1"/>
      <w:numFmt w:val="decimal"/>
      <w:pStyle w:val="General2L6"/>
      <w:lvlText w:val="(%6)"/>
      <w:lvlJc w:val="left"/>
      <w:pPr>
        <w:tabs>
          <w:tab w:val="left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none"/>
      <w:lvlRestart w:val="0"/>
      <w:pStyle w:val="General2L7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7">
      <w:start w:val="1"/>
      <w:numFmt w:val="none"/>
      <w:lvlRestart w:val="0"/>
      <w:pStyle w:val="General2L8"/>
      <w:suff w:val="nothing"/>
      <w:lvlText w:val=""/>
      <w:lvlJc w:val="left"/>
      <w:pPr>
        <w:ind w:left="0" w:firstLine="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none"/>
      <w:lvlRestart w:val="0"/>
      <w:pStyle w:val="General2L9"/>
      <w:suff w:val="nothing"/>
      <w:lvlText w:val=""/>
      <w:lvlJc w:val="left"/>
      <w:pPr>
        <w:ind w:left="0" w:firstLine="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1" w15:restartNumberingAfterBreak="0">
    <w:nsid w:val="4DE332AA"/>
    <w:multiLevelType w:val="multilevel"/>
    <w:tmpl w:val="4DE332AA"/>
    <w:lvl w:ilvl="0">
      <w:start w:val="1"/>
      <w:numFmt w:val="lowerLetter"/>
      <w:lvlText w:val="(%1)"/>
      <w:lvlJc w:val="left"/>
      <w:pPr>
        <w:tabs>
          <w:tab w:val="left" w:pos="1442"/>
        </w:tabs>
        <w:ind w:left="144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left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abstractNum w:abstractNumId="22" w15:restartNumberingAfterBreak="0">
    <w:nsid w:val="57A80855"/>
    <w:multiLevelType w:val="multilevel"/>
    <w:tmpl w:val="57A80855"/>
    <w:lvl w:ilvl="0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4B6E64"/>
    <w:multiLevelType w:val="multilevel"/>
    <w:tmpl w:val="6B4B6E6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/>
        <w:smallCaps w:val="0"/>
        <w:sz w:val="24"/>
        <w:u w:val="none"/>
      </w:rPr>
    </w:lvl>
    <w:lvl w:ilvl="1">
      <w:start w:val="1"/>
      <w:numFmt w:val="decimal"/>
      <w:isLgl/>
      <w:lvlText w:val="%1.%2"/>
      <w:lvlJc w:val="left"/>
      <w:pPr>
        <w:tabs>
          <w:tab w:val="left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lvlText w:val="(%3)"/>
      <w:lvlJc w:val="left"/>
      <w:pPr>
        <w:tabs>
          <w:tab w:val="left" w:pos="1530"/>
        </w:tabs>
        <w:ind w:left="153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3">
      <w:start w:val="1"/>
      <w:numFmt w:val="lowerRoman"/>
      <w:lvlText w:val="(%4)"/>
      <w:lvlJc w:val="left"/>
      <w:pPr>
        <w:tabs>
          <w:tab w:val="left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4">
      <w:start w:val="1"/>
      <w:numFmt w:val="upperLetter"/>
      <w:lvlText w:val="(%5)"/>
      <w:lvlJc w:val="left"/>
      <w:pPr>
        <w:tabs>
          <w:tab w:val="left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ascii="Times New Roman" w:hAnsi="Times New Roman" w:cs="Times New Roman" w:hint="default"/>
        <w:sz w:val="24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  <w:sz w:val="24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24" w15:restartNumberingAfterBreak="0">
    <w:nsid w:val="6F346BBA"/>
    <w:multiLevelType w:val="multilevel"/>
    <w:tmpl w:val="6F346BB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/>
        <w:smallCaps w:val="0"/>
        <w:sz w:val="24"/>
        <w:u w:val="none"/>
      </w:rPr>
    </w:lvl>
    <w:lvl w:ilvl="1">
      <w:start w:val="1"/>
      <w:numFmt w:val="decimal"/>
      <w:isLgl/>
      <w:lvlText w:val="%1.%2"/>
      <w:lvlJc w:val="left"/>
      <w:pPr>
        <w:tabs>
          <w:tab w:val="left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lvlText w:val="(%3)"/>
      <w:lvlJc w:val="left"/>
      <w:pPr>
        <w:tabs>
          <w:tab w:val="left" w:pos="1530"/>
        </w:tabs>
        <w:ind w:left="153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3">
      <w:start w:val="1"/>
      <w:numFmt w:val="lowerRoman"/>
      <w:lvlText w:val="(%4)"/>
      <w:lvlJc w:val="left"/>
      <w:pPr>
        <w:tabs>
          <w:tab w:val="left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4">
      <w:start w:val="1"/>
      <w:numFmt w:val="upperLetter"/>
      <w:lvlText w:val="(%5)"/>
      <w:lvlJc w:val="left"/>
      <w:pPr>
        <w:tabs>
          <w:tab w:val="left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ascii="Times New Roman" w:hAnsi="Times New Roman" w:cs="Times New Roman" w:hint="default"/>
        <w:sz w:val="24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  <w:sz w:val="24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25" w15:restartNumberingAfterBreak="0">
    <w:nsid w:val="73E15AF5"/>
    <w:multiLevelType w:val="multilevel"/>
    <w:tmpl w:val="73E15AF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/>
        <w:smallCaps w:val="0"/>
        <w:sz w:val="24"/>
        <w:u w:val="none"/>
      </w:rPr>
    </w:lvl>
    <w:lvl w:ilvl="1">
      <w:start w:val="1"/>
      <w:numFmt w:val="decimal"/>
      <w:isLgl/>
      <w:lvlText w:val="%1.%2"/>
      <w:lvlJc w:val="left"/>
      <w:pPr>
        <w:tabs>
          <w:tab w:val="left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lvlText w:val="(%3)"/>
      <w:lvlJc w:val="left"/>
      <w:pPr>
        <w:tabs>
          <w:tab w:val="left" w:pos="1530"/>
        </w:tabs>
        <w:ind w:left="153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3">
      <w:start w:val="1"/>
      <w:numFmt w:val="lowerRoman"/>
      <w:lvlText w:val="(%4)"/>
      <w:lvlJc w:val="left"/>
      <w:pPr>
        <w:tabs>
          <w:tab w:val="left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4">
      <w:start w:val="1"/>
      <w:numFmt w:val="upperLetter"/>
      <w:lvlText w:val="(%5)"/>
      <w:lvlJc w:val="left"/>
      <w:pPr>
        <w:tabs>
          <w:tab w:val="left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ascii="Times New Roman" w:hAnsi="Times New Roman" w:cs="Times New Roman" w:hint="default"/>
        <w:sz w:val="24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  <w:sz w:val="24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26" w15:restartNumberingAfterBreak="0">
    <w:nsid w:val="79120167"/>
    <w:multiLevelType w:val="multilevel"/>
    <w:tmpl w:val="7912016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/>
        <w:smallCaps w:val="0"/>
        <w:sz w:val="24"/>
        <w:u w:val="none"/>
      </w:rPr>
    </w:lvl>
    <w:lvl w:ilvl="1">
      <w:start w:val="1"/>
      <w:numFmt w:val="decimal"/>
      <w:isLgl/>
      <w:lvlText w:val="%1.%2"/>
      <w:lvlJc w:val="left"/>
      <w:pPr>
        <w:tabs>
          <w:tab w:val="left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lvlText w:val="(%3)"/>
      <w:lvlJc w:val="left"/>
      <w:pPr>
        <w:tabs>
          <w:tab w:val="left" w:pos="1530"/>
        </w:tabs>
        <w:ind w:left="153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3">
      <w:start w:val="1"/>
      <w:numFmt w:val="lowerRoman"/>
      <w:lvlText w:val="(%4)"/>
      <w:lvlJc w:val="left"/>
      <w:pPr>
        <w:tabs>
          <w:tab w:val="left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4">
      <w:start w:val="1"/>
      <w:numFmt w:val="upperLetter"/>
      <w:lvlText w:val="(%5)"/>
      <w:lvlJc w:val="left"/>
      <w:pPr>
        <w:tabs>
          <w:tab w:val="left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ascii="Times New Roman" w:hAnsi="Times New Roman" w:cs="Times New Roman" w:hint="default"/>
        <w:sz w:val="24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  <w:sz w:val="24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27" w15:restartNumberingAfterBreak="0">
    <w:nsid w:val="7CB20D47"/>
    <w:multiLevelType w:val="multilevel"/>
    <w:tmpl w:val="7CB20D47"/>
    <w:lvl w:ilvl="0">
      <w:start w:val="1"/>
      <w:numFmt w:val="none"/>
      <w:pStyle w:val="DefinitionsL1"/>
      <w:suff w:val="nothing"/>
      <w:lvlText w:val=""/>
      <w:lvlJc w:val="left"/>
      <w:pPr>
        <w:ind w:left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lowerLetter"/>
      <w:pStyle w:val="DefinitionsL2"/>
      <w:lvlText w:val="(%2)"/>
      <w:lvlJc w:val="left"/>
      <w:pPr>
        <w:tabs>
          <w:tab w:val="left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>
      <w:start w:val="1"/>
      <w:numFmt w:val="lowerRoman"/>
      <w:pStyle w:val="DefinitionsL3"/>
      <w:lvlText w:val="(%3)"/>
      <w:lvlJc w:val="left"/>
      <w:pPr>
        <w:tabs>
          <w:tab w:val="left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>
      <w:start w:val="1"/>
      <w:numFmt w:val="upperLetter"/>
      <w:pStyle w:val="DefinitionsL4"/>
      <w:lvlText w:val="(%4)"/>
      <w:lvlJc w:val="left"/>
      <w:pPr>
        <w:tabs>
          <w:tab w:val="left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4">
      <w:start w:val="1"/>
      <w:numFmt w:val="decimal"/>
      <w:pStyle w:val="DefinitionsL5"/>
      <w:lvlText w:val="(%5)"/>
      <w:lvlJc w:val="left"/>
      <w:pPr>
        <w:tabs>
          <w:tab w:val="left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5">
      <w:start w:val="1"/>
      <w:numFmt w:val="none"/>
      <w:lvlRestart w:val="0"/>
      <w:pStyle w:val="DefinitionsL6"/>
      <w:suff w:val="nothing"/>
      <w:lvlText w:val=""/>
      <w:lvlJc w:val="left"/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none"/>
      <w:lvlRestart w:val="0"/>
      <w:pStyle w:val="DefinitionsL7"/>
      <w:suff w:val="nothing"/>
      <w:lvlText w:val=""/>
      <w:lvlJc w:val="left"/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7">
      <w:start w:val="1"/>
      <w:numFmt w:val="none"/>
      <w:lvlRestart w:val="0"/>
      <w:pStyle w:val="DefinitionsL8"/>
      <w:suff w:val="nothing"/>
      <w:lvlText w:val=""/>
      <w:lvlJc w:val="left"/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none"/>
      <w:lvlRestart w:val="0"/>
      <w:pStyle w:val="DefinitionsL9"/>
      <w:suff w:val="nothing"/>
      <w:lvlText w:val=""/>
      <w:lvlJc w:val="left"/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13"/>
  </w:num>
  <w:num w:numId="6">
    <w:abstractNumId w:val="9"/>
  </w:num>
  <w:num w:numId="7">
    <w:abstractNumId w:val="11"/>
  </w:num>
  <w:num w:numId="8">
    <w:abstractNumId w:val="5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7"/>
  </w:num>
  <w:num w:numId="12">
    <w:abstractNumId w:val="3"/>
  </w:num>
  <w:num w:numId="13">
    <w:abstractNumId w:val="27"/>
  </w:num>
  <w:num w:numId="14">
    <w:abstractNumId w:val="18"/>
  </w:num>
  <w:num w:numId="15">
    <w:abstractNumId w:val="8"/>
  </w:num>
  <w:num w:numId="16">
    <w:abstractNumId w:val="7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5"/>
  </w:num>
  <w:num w:numId="21">
    <w:abstractNumId w:val="14"/>
  </w:num>
  <w:num w:numId="22">
    <w:abstractNumId w:val="24"/>
  </w:num>
  <w:num w:numId="23">
    <w:abstractNumId w:val="23"/>
  </w:num>
  <w:num w:numId="24">
    <w:abstractNumId w:val="26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19"/>
  </w:num>
  <w:num w:numId="28">
    <w:abstractNumId w:val="21"/>
  </w:num>
  <w:num w:numId="29">
    <w:abstractNumId w:val="12"/>
  </w:num>
  <w:num w:numId="30">
    <w:abstractNumId w:val="16"/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09A"/>
    <w:rsid w:val="00007E93"/>
    <w:rsid w:val="00014C7E"/>
    <w:rsid w:val="00061DD2"/>
    <w:rsid w:val="001404E6"/>
    <w:rsid w:val="002A0151"/>
    <w:rsid w:val="003104A6"/>
    <w:rsid w:val="003317F9"/>
    <w:rsid w:val="00415BCC"/>
    <w:rsid w:val="004B2F76"/>
    <w:rsid w:val="006D6FBA"/>
    <w:rsid w:val="00707AE9"/>
    <w:rsid w:val="00766377"/>
    <w:rsid w:val="007D3325"/>
    <w:rsid w:val="008B4CEC"/>
    <w:rsid w:val="008D0EBB"/>
    <w:rsid w:val="00983601"/>
    <w:rsid w:val="00A87E55"/>
    <w:rsid w:val="00BD709A"/>
    <w:rsid w:val="00C05CE3"/>
    <w:rsid w:val="00D0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3E9F6E"/>
  <w15:chartTrackingRefBased/>
  <w15:docId w15:val="{6D35EBB1-5BEC-4AD0-A129-184961A29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8" w:unhideWhenUsed="1" w:qFormat="1"/>
    <w:lsdException w:name="heading 8" w:semiHidden="1" w:uiPriority="98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CE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D6FBA"/>
    <w:pPr>
      <w:keepNext/>
      <w:keepLines/>
      <w:spacing w:before="240" w:after="0" w:line="240" w:lineRule="auto"/>
      <w:jc w:val="both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6FBA"/>
    <w:pPr>
      <w:keepNext/>
      <w:keepLines/>
      <w:spacing w:before="40" w:after="0" w:line="240" w:lineRule="auto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6FBA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6FBA"/>
    <w:pPr>
      <w:keepNext/>
      <w:keepLines/>
      <w:spacing w:before="40" w:after="0" w:line="240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6D6FBA"/>
    <w:pPr>
      <w:tabs>
        <w:tab w:val="left" w:pos="2160"/>
      </w:tabs>
      <w:overflowPunct w:val="0"/>
      <w:spacing w:after="240" w:line="240" w:lineRule="auto"/>
      <w:ind w:left="2880" w:hanging="720"/>
      <w:jc w:val="both"/>
      <w:outlineLvl w:val="4"/>
    </w:pPr>
    <w:rPr>
      <w:rFonts w:ascii="Times New Roman" w:eastAsia="SimSun" w:hAnsi="Times New Roman" w:cs="Times New Roman"/>
      <w:bCs/>
      <w:iCs/>
      <w:sz w:val="24"/>
      <w:szCs w:val="24"/>
      <w:lang w:val="en-GB" w:eastAsia="zh-TW"/>
    </w:rPr>
  </w:style>
  <w:style w:type="paragraph" w:styleId="Heading6">
    <w:name w:val="heading 6"/>
    <w:basedOn w:val="Normal"/>
    <w:next w:val="Normal"/>
    <w:link w:val="Heading6Char"/>
    <w:uiPriority w:val="9"/>
    <w:qFormat/>
    <w:rsid w:val="006D6FBA"/>
    <w:pPr>
      <w:tabs>
        <w:tab w:val="left" w:pos="0"/>
      </w:tabs>
      <w:overflowPunct w:val="0"/>
      <w:spacing w:before="240" w:after="240" w:line="240" w:lineRule="auto"/>
      <w:jc w:val="both"/>
      <w:outlineLvl w:val="5"/>
    </w:pPr>
    <w:rPr>
      <w:rFonts w:ascii="Times New Roman" w:eastAsia="SimSun" w:hAnsi="Times New Roman" w:cs="Times New Roman"/>
      <w:bCs/>
      <w:sz w:val="24"/>
      <w:szCs w:val="24"/>
      <w:lang w:val="en-GB" w:eastAsia="zh-TW"/>
    </w:rPr>
  </w:style>
  <w:style w:type="paragraph" w:styleId="Heading7">
    <w:name w:val="heading 7"/>
    <w:basedOn w:val="Normal"/>
    <w:next w:val="Normal"/>
    <w:link w:val="Heading7Char"/>
    <w:uiPriority w:val="98"/>
    <w:qFormat/>
    <w:rsid w:val="006D6FBA"/>
    <w:pPr>
      <w:keepNext/>
      <w:tabs>
        <w:tab w:val="left" w:pos="0"/>
      </w:tabs>
      <w:spacing w:after="240" w:line="240" w:lineRule="auto"/>
      <w:ind w:left="720" w:hanging="720"/>
      <w:jc w:val="both"/>
      <w:outlineLvl w:val="6"/>
    </w:pPr>
    <w:rPr>
      <w:rFonts w:ascii="Times New Roman" w:eastAsia="PMingLiU" w:hAnsi="Times New Roman" w:cs="Times New Roman"/>
      <w:bCs/>
      <w:sz w:val="24"/>
      <w:szCs w:val="24"/>
      <w:lang w:val="en-GB" w:eastAsia="zh-TW"/>
    </w:rPr>
  </w:style>
  <w:style w:type="paragraph" w:styleId="Heading8">
    <w:name w:val="heading 8"/>
    <w:basedOn w:val="Normal"/>
    <w:next w:val="Normal"/>
    <w:link w:val="Heading8Char"/>
    <w:uiPriority w:val="98"/>
    <w:qFormat/>
    <w:rsid w:val="006D6FBA"/>
    <w:pPr>
      <w:keepNext/>
      <w:tabs>
        <w:tab w:val="left" w:pos="0"/>
      </w:tabs>
      <w:overflowPunct w:val="0"/>
      <w:spacing w:after="240" w:line="240" w:lineRule="auto"/>
      <w:ind w:left="720" w:hanging="720"/>
      <w:jc w:val="both"/>
      <w:outlineLvl w:val="7"/>
    </w:pPr>
    <w:rPr>
      <w:rFonts w:ascii="Times New Roman Bold" w:eastAsia="PMingLiU" w:hAnsi="Times New Roman Bold" w:cs="Times New Roman Bold"/>
      <w:b/>
      <w:iCs/>
      <w:sz w:val="24"/>
      <w:szCs w:val="24"/>
      <w:lang w:val="en-GB" w:eastAsia="zh-TW"/>
    </w:rPr>
  </w:style>
  <w:style w:type="paragraph" w:styleId="Heading9">
    <w:name w:val="heading 9"/>
    <w:basedOn w:val="Normal"/>
    <w:next w:val="Normal"/>
    <w:link w:val="Heading9Char"/>
    <w:uiPriority w:val="9"/>
    <w:qFormat/>
    <w:rsid w:val="006D6FBA"/>
    <w:pPr>
      <w:tabs>
        <w:tab w:val="left" w:pos="0"/>
      </w:tabs>
      <w:overflowPunct w:val="0"/>
      <w:spacing w:before="240" w:after="240" w:line="240" w:lineRule="auto"/>
      <w:jc w:val="both"/>
      <w:outlineLvl w:val="8"/>
    </w:pPr>
    <w:rPr>
      <w:rFonts w:ascii="Times New Roman" w:eastAsia="SimSun" w:hAnsi="Times New Roman" w:cs="Arial"/>
      <w:sz w:val="24"/>
      <w:szCs w:val="24"/>
      <w:lang w:val="en-GB"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6D6F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6D6F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6D6FBA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6D6FBA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qFormat/>
    <w:rsid w:val="006D6FBA"/>
    <w:rPr>
      <w:rFonts w:ascii="Times New Roman" w:eastAsia="SimSun" w:hAnsi="Times New Roman" w:cs="Times New Roman"/>
      <w:bCs/>
      <w:iCs/>
      <w:sz w:val="24"/>
      <w:szCs w:val="24"/>
      <w:lang w:val="en-GB" w:eastAsia="zh-TW"/>
    </w:rPr>
  </w:style>
  <w:style w:type="character" w:customStyle="1" w:styleId="Heading6Char">
    <w:name w:val="Heading 6 Char"/>
    <w:basedOn w:val="DefaultParagraphFont"/>
    <w:link w:val="Heading6"/>
    <w:uiPriority w:val="9"/>
    <w:qFormat/>
    <w:rsid w:val="006D6FBA"/>
    <w:rPr>
      <w:rFonts w:ascii="Times New Roman" w:eastAsia="SimSun" w:hAnsi="Times New Roman" w:cs="Times New Roman"/>
      <w:bCs/>
      <w:sz w:val="24"/>
      <w:szCs w:val="24"/>
      <w:lang w:val="en-GB" w:eastAsia="zh-TW"/>
    </w:rPr>
  </w:style>
  <w:style w:type="character" w:customStyle="1" w:styleId="Heading7Char">
    <w:name w:val="Heading 7 Char"/>
    <w:basedOn w:val="DefaultParagraphFont"/>
    <w:link w:val="Heading7"/>
    <w:uiPriority w:val="98"/>
    <w:qFormat/>
    <w:rsid w:val="006D6FBA"/>
    <w:rPr>
      <w:rFonts w:ascii="Times New Roman" w:eastAsia="PMingLiU" w:hAnsi="Times New Roman" w:cs="Times New Roman"/>
      <w:bCs/>
      <w:sz w:val="24"/>
      <w:szCs w:val="24"/>
      <w:lang w:val="en-GB" w:eastAsia="zh-TW"/>
    </w:rPr>
  </w:style>
  <w:style w:type="character" w:customStyle="1" w:styleId="Heading8Char">
    <w:name w:val="Heading 8 Char"/>
    <w:basedOn w:val="DefaultParagraphFont"/>
    <w:link w:val="Heading8"/>
    <w:uiPriority w:val="98"/>
    <w:qFormat/>
    <w:rsid w:val="006D6FBA"/>
    <w:rPr>
      <w:rFonts w:ascii="Times New Roman Bold" w:eastAsia="PMingLiU" w:hAnsi="Times New Roman Bold" w:cs="Times New Roman Bold"/>
      <w:b/>
      <w:iCs/>
      <w:sz w:val="24"/>
      <w:szCs w:val="24"/>
      <w:lang w:val="en-GB" w:eastAsia="zh-TW"/>
    </w:rPr>
  </w:style>
  <w:style w:type="character" w:customStyle="1" w:styleId="Heading9Char">
    <w:name w:val="Heading 9 Char"/>
    <w:basedOn w:val="DefaultParagraphFont"/>
    <w:link w:val="Heading9"/>
    <w:uiPriority w:val="9"/>
    <w:qFormat/>
    <w:rsid w:val="006D6FBA"/>
    <w:rPr>
      <w:rFonts w:ascii="Times New Roman" w:eastAsia="SimSun" w:hAnsi="Times New Roman" w:cs="Arial"/>
      <w:sz w:val="24"/>
      <w:szCs w:val="24"/>
      <w:lang w:val="en-GB" w:eastAsia="zh-TW"/>
    </w:rPr>
  </w:style>
  <w:style w:type="paragraph" w:styleId="ListNumber">
    <w:name w:val="List Number"/>
    <w:basedOn w:val="Normal"/>
    <w:uiPriority w:val="99"/>
    <w:unhideWhenUsed/>
    <w:rsid w:val="006D6FBA"/>
    <w:pPr>
      <w:spacing w:after="240" w:line="240" w:lineRule="auto"/>
      <w:jc w:val="both"/>
    </w:pPr>
    <w:rPr>
      <w:rFonts w:ascii="Times New Roman" w:eastAsia="PMingLiU" w:hAnsi="Times New Roman" w:cs="Times New Roman"/>
      <w:sz w:val="24"/>
    </w:rPr>
  </w:style>
  <w:style w:type="paragraph" w:styleId="NormalIndent">
    <w:name w:val="Normal Indent"/>
    <w:basedOn w:val="Normal"/>
    <w:uiPriority w:val="99"/>
    <w:semiHidden/>
    <w:unhideWhenUsed/>
    <w:qFormat/>
    <w:rsid w:val="006D6FBA"/>
    <w:pPr>
      <w:spacing w:after="240" w:line="240" w:lineRule="auto"/>
      <w:ind w:left="720"/>
      <w:jc w:val="both"/>
    </w:pPr>
    <w:rPr>
      <w:rFonts w:ascii="Times New Roman" w:eastAsia="PMingLiU" w:hAnsi="Times New Roman" w:cs="Times New Roman"/>
      <w:sz w:val="24"/>
    </w:rPr>
  </w:style>
  <w:style w:type="paragraph" w:styleId="ListBullet">
    <w:name w:val="List Bullet"/>
    <w:basedOn w:val="Normal"/>
    <w:uiPriority w:val="99"/>
    <w:unhideWhenUsed/>
    <w:rsid w:val="006D6FBA"/>
    <w:pPr>
      <w:numPr>
        <w:numId w:val="1"/>
      </w:numPr>
      <w:spacing w:after="240" w:line="240" w:lineRule="auto"/>
      <w:contextualSpacing/>
      <w:jc w:val="both"/>
    </w:pPr>
    <w:rPr>
      <w:rFonts w:ascii="Times New Roman" w:eastAsia="PMingLiU" w:hAnsi="Times New Roman" w:cs="Times New Roman"/>
      <w:sz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6D6FBA"/>
    <w:pPr>
      <w:spacing w:after="240" w:line="240" w:lineRule="auto"/>
      <w:jc w:val="both"/>
    </w:pPr>
    <w:rPr>
      <w:rFonts w:ascii="Times New Roman" w:eastAsia="PMingLiU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6D6FBA"/>
    <w:rPr>
      <w:rFonts w:ascii="Times New Roman" w:eastAsia="PMingLiU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qFormat/>
    <w:rsid w:val="006D6FBA"/>
    <w:pPr>
      <w:spacing w:after="120" w:line="240" w:lineRule="auto"/>
      <w:jc w:val="both"/>
    </w:pPr>
    <w:rPr>
      <w:rFonts w:ascii="Times New Roman" w:eastAsia="PMingLiU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qFormat/>
    <w:rsid w:val="006D6FBA"/>
    <w:rPr>
      <w:rFonts w:ascii="Times New Roman" w:eastAsia="PMingLiU" w:hAnsi="Times New Roman" w:cs="Times New Roman"/>
      <w:sz w:val="16"/>
      <w:szCs w:val="16"/>
    </w:rPr>
  </w:style>
  <w:style w:type="paragraph" w:styleId="ListBullet3">
    <w:name w:val="List Bullet 3"/>
    <w:basedOn w:val="Normal"/>
    <w:uiPriority w:val="99"/>
    <w:unhideWhenUsed/>
    <w:rsid w:val="006D6FBA"/>
    <w:pPr>
      <w:numPr>
        <w:numId w:val="2"/>
      </w:numPr>
      <w:spacing w:after="240" w:line="240" w:lineRule="auto"/>
      <w:jc w:val="both"/>
    </w:pPr>
    <w:rPr>
      <w:rFonts w:ascii="Times New Roman" w:eastAsia="PMingLiU" w:hAnsi="Times New Roman" w:cs="Times New Roman"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qFormat/>
    <w:rsid w:val="006D6FBA"/>
    <w:pPr>
      <w:spacing w:after="120" w:line="240" w:lineRule="auto"/>
      <w:jc w:val="both"/>
    </w:pPr>
    <w:rPr>
      <w:rFonts w:ascii="Times New Roman" w:eastAsia="PMingLiU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qFormat/>
    <w:rsid w:val="006D6FBA"/>
    <w:rPr>
      <w:rFonts w:ascii="Times New Roman" w:eastAsia="PMingLiU" w:hAnsi="Times New Roman" w:cs="Times New Roman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rsid w:val="006D6FBA"/>
    <w:pPr>
      <w:spacing w:after="120" w:line="240" w:lineRule="auto"/>
      <w:ind w:left="283"/>
      <w:jc w:val="both"/>
    </w:pPr>
    <w:rPr>
      <w:rFonts w:ascii="Times New Roman" w:eastAsia="PMingLiU" w:hAnsi="Times New Roman" w:cs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sid w:val="006D6FBA"/>
    <w:rPr>
      <w:rFonts w:ascii="Times New Roman" w:eastAsia="PMingLiU" w:hAnsi="Times New Roman" w:cs="Times New Roman"/>
      <w:sz w:val="24"/>
    </w:rPr>
  </w:style>
  <w:style w:type="paragraph" w:styleId="ListContinue">
    <w:name w:val="List Continue"/>
    <w:basedOn w:val="Normal"/>
    <w:uiPriority w:val="99"/>
    <w:unhideWhenUsed/>
    <w:rsid w:val="006D6FBA"/>
    <w:pPr>
      <w:spacing w:after="120" w:line="240" w:lineRule="auto"/>
      <w:ind w:left="360"/>
      <w:contextualSpacing/>
      <w:jc w:val="both"/>
    </w:pPr>
    <w:rPr>
      <w:rFonts w:ascii="Times New Roman" w:eastAsia="PMingLiU" w:hAnsi="Times New Roman" w:cs="Times New Roman"/>
      <w:sz w:val="24"/>
    </w:rPr>
  </w:style>
  <w:style w:type="paragraph" w:styleId="ListBullet2">
    <w:name w:val="List Bullet 2"/>
    <w:basedOn w:val="Normal"/>
    <w:uiPriority w:val="99"/>
    <w:unhideWhenUsed/>
    <w:qFormat/>
    <w:rsid w:val="006D6FBA"/>
    <w:pPr>
      <w:numPr>
        <w:numId w:val="3"/>
      </w:numPr>
      <w:spacing w:after="240" w:line="240" w:lineRule="auto"/>
      <w:jc w:val="both"/>
    </w:pPr>
    <w:rPr>
      <w:rFonts w:ascii="Times New Roman" w:eastAsia="PMingLiU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D6FBA"/>
    <w:pPr>
      <w:spacing w:after="0" w:line="240" w:lineRule="auto"/>
      <w:jc w:val="both"/>
    </w:pPr>
    <w:rPr>
      <w:rFonts w:ascii="Segoe UI" w:eastAsia="PMingLiU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D6FBA"/>
    <w:rPr>
      <w:rFonts w:ascii="Segoe UI" w:eastAsia="PMingLiU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rsid w:val="006D6FBA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PMingLiU" w:hAnsi="Times New Roman" w:cs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6D6FBA"/>
    <w:rPr>
      <w:rFonts w:ascii="Times New Roman" w:eastAsia="PMingLiU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qFormat/>
    <w:rsid w:val="006D6FBA"/>
    <w:pPr>
      <w:tabs>
        <w:tab w:val="center" w:pos="4153"/>
        <w:tab w:val="right" w:pos="8306"/>
      </w:tabs>
      <w:spacing w:after="240" w:line="240" w:lineRule="auto"/>
      <w:jc w:val="both"/>
    </w:pPr>
    <w:rPr>
      <w:rFonts w:ascii="Times New Roman" w:eastAsia="PMingLiU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D6FBA"/>
    <w:rPr>
      <w:rFonts w:ascii="Times New Roman" w:eastAsia="PMingLiU" w:hAnsi="Times New Roman" w:cs="Times New Roman"/>
      <w:sz w:val="24"/>
    </w:rPr>
  </w:style>
  <w:style w:type="paragraph" w:styleId="TOC1">
    <w:name w:val="toc 1"/>
    <w:basedOn w:val="Normal"/>
    <w:next w:val="Normal"/>
    <w:uiPriority w:val="39"/>
    <w:unhideWhenUsed/>
    <w:qFormat/>
    <w:rsid w:val="006D6FBA"/>
    <w:pPr>
      <w:tabs>
        <w:tab w:val="left" w:pos="720"/>
        <w:tab w:val="right" w:leader="dot" w:pos="9019"/>
      </w:tabs>
      <w:spacing w:after="100" w:line="240" w:lineRule="auto"/>
      <w:jc w:val="both"/>
    </w:pPr>
    <w:rPr>
      <w:rFonts w:ascii="Times New Roman" w:eastAsia="PMingLiU" w:hAnsi="Times New Roman" w:cs="Times New Roman"/>
      <w:sz w:val="24"/>
    </w:rPr>
  </w:style>
  <w:style w:type="paragraph" w:styleId="List">
    <w:name w:val="List"/>
    <w:basedOn w:val="Normal"/>
    <w:uiPriority w:val="99"/>
    <w:unhideWhenUsed/>
    <w:qFormat/>
    <w:rsid w:val="006D6FBA"/>
    <w:pPr>
      <w:spacing w:after="240" w:line="240" w:lineRule="auto"/>
      <w:ind w:left="360" w:hanging="360"/>
      <w:contextualSpacing/>
      <w:jc w:val="both"/>
    </w:pPr>
    <w:rPr>
      <w:rFonts w:ascii="Times New Roman" w:eastAsia="PMingLiU" w:hAnsi="Times New Roman" w:cs="Times New Roman"/>
      <w:sz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6D6FBA"/>
    <w:pPr>
      <w:spacing w:after="0" w:line="240" w:lineRule="auto"/>
      <w:jc w:val="both"/>
    </w:pPr>
    <w:rPr>
      <w:rFonts w:ascii="Times New Roman" w:eastAsia="PMingLiU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6D6FBA"/>
    <w:rPr>
      <w:rFonts w:ascii="Times New Roman" w:eastAsia="PMingLiU" w:hAnsi="Times New Roman" w:cs="Times New Roman"/>
      <w:sz w:val="20"/>
      <w:szCs w:val="20"/>
    </w:rPr>
  </w:style>
  <w:style w:type="paragraph" w:styleId="TOC2">
    <w:name w:val="toc 2"/>
    <w:basedOn w:val="Normal"/>
    <w:next w:val="Normal"/>
    <w:uiPriority w:val="39"/>
    <w:unhideWhenUsed/>
    <w:qFormat/>
    <w:rsid w:val="006D6FBA"/>
    <w:pPr>
      <w:numPr>
        <w:numId w:val="4"/>
      </w:numPr>
      <w:tabs>
        <w:tab w:val="left" w:pos="1440"/>
        <w:tab w:val="right" w:leader="dot" w:pos="9019"/>
      </w:tabs>
      <w:spacing w:after="100" w:line="240" w:lineRule="auto"/>
      <w:jc w:val="both"/>
    </w:pPr>
    <w:rPr>
      <w:rFonts w:ascii="Times New Roman" w:eastAsia="PMingLiU" w:hAnsi="Times New Roman" w:cs="Times New Roman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qFormat/>
    <w:rsid w:val="006D6FBA"/>
    <w:pPr>
      <w:spacing w:after="120" w:line="480" w:lineRule="auto"/>
      <w:jc w:val="both"/>
    </w:pPr>
    <w:rPr>
      <w:rFonts w:ascii="Times New Roman" w:eastAsia="PMingLiU" w:hAnsi="Times New Roman" w:cs="Times New Roman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qFormat/>
    <w:rsid w:val="006D6FBA"/>
    <w:rPr>
      <w:rFonts w:ascii="Times New Roman" w:eastAsia="PMingLiU" w:hAnsi="Times New Roman" w:cs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6F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6D6FBA"/>
    <w:rPr>
      <w:rFonts w:ascii="Times New Roman" w:eastAsia="PMingLiU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qFormat/>
    <w:rsid w:val="006D6F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qFormat/>
    <w:rsid w:val="006D6FBA"/>
  </w:style>
  <w:style w:type="character" w:styleId="Hyperlink">
    <w:name w:val="Hyperlink"/>
    <w:basedOn w:val="DefaultParagraphFont"/>
    <w:uiPriority w:val="99"/>
    <w:unhideWhenUsed/>
    <w:qFormat/>
    <w:rsid w:val="006D6FB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6D6FBA"/>
    <w:rPr>
      <w:sz w:val="16"/>
      <w:szCs w:val="16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6D6FBA"/>
    <w:rPr>
      <w:vertAlign w:val="superscript"/>
    </w:rPr>
  </w:style>
  <w:style w:type="paragraph" w:customStyle="1" w:styleId="AgreementCont1">
    <w:name w:val="Agreement Cont 1"/>
    <w:basedOn w:val="Normal"/>
    <w:uiPriority w:val="2"/>
    <w:semiHidden/>
    <w:qFormat/>
    <w:rsid w:val="006D6FBA"/>
    <w:pPr>
      <w:keepNext/>
      <w:spacing w:after="240" w:line="240" w:lineRule="auto"/>
      <w:ind w:left="720"/>
      <w:jc w:val="both"/>
    </w:pPr>
    <w:rPr>
      <w:rFonts w:ascii="Times New Roman" w:eastAsia="SimSun" w:hAnsi="Times New Roman" w:cs="Times New Roman"/>
      <w:sz w:val="24"/>
      <w:szCs w:val="24"/>
      <w:lang w:val="en-GB" w:eastAsia="zh-CN"/>
    </w:rPr>
  </w:style>
  <w:style w:type="paragraph" w:customStyle="1" w:styleId="AgreementCont2">
    <w:name w:val="Agreement Cont 2"/>
    <w:basedOn w:val="AgreementCont1"/>
    <w:uiPriority w:val="2"/>
    <w:semiHidden/>
    <w:qFormat/>
    <w:rsid w:val="006D6FBA"/>
  </w:style>
  <w:style w:type="paragraph" w:customStyle="1" w:styleId="AgreementCont3">
    <w:name w:val="Agreement Cont 3"/>
    <w:basedOn w:val="AgreementCont2"/>
    <w:uiPriority w:val="2"/>
    <w:semiHidden/>
    <w:qFormat/>
    <w:rsid w:val="006D6FBA"/>
    <w:pPr>
      <w:keepNext w:val="0"/>
      <w:ind w:left="1440"/>
    </w:pPr>
  </w:style>
  <w:style w:type="paragraph" w:customStyle="1" w:styleId="AgreementCont4">
    <w:name w:val="Agreement Cont 4"/>
    <w:basedOn w:val="AgreementCont3"/>
    <w:uiPriority w:val="2"/>
    <w:semiHidden/>
    <w:qFormat/>
    <w:rsid w:val="006D6FBA"/>
    <w:pPr>
      <w:ind w:left="2160"/>
    </w:pPr>
  </w:style>
  <w:style w:type="paragraph" w:customStyle="1" w:styleId="AgreementCont5">
    <w:name w:val="Agreement Cont 5"/>
    <w:basedOn w:val="AgreementCont4"/>
    <w:uiPriority w:val="2"/>
    <w:semiHidden/>
    <w:qFormat/>
    <w:rsid w:val="006D6FBA"/>
    <w:pPr>
      <w:ind w:left="2880"/>
    </w:pPr>
  </w:style>
  <w:style w:type="paragraph" w:customStyle="1" w:styleId="AgreementL1">
    <w:name w:val="Agreement_L1"/>
    <w:basedOn w:val="Normal"/>
    <w:next w:val="NormalIndent"/>
    <w:uiPriority w:val="2"/>
    <w:qFormat/>
    <w:rsid w:val="006D6FBA"/>
    <w:pPr>
      <w:keepNext/>
      <w:numPr>
        <w:numId w:val="15"/>
      </w:numPr>
      <w:spacing w:after="240" w:line="240" w:lineRule="auto"/>
      <w:jc w:val="both"/>
      <w:outlineLvl w:val="0"/>
    </w:pPr>
    <w:rPr>
      <w:rFonts w:ascii="Times New Roman" w:eastAsia="SimSun" w:hAnsi="Times New Roman" w:cs="Times New Roman"/>
      <w:b/>
      <w:caps/>
      <w:sz w:val="24"/>
      <w:szCs w:val="24"/>
      <w:lang w:val="en-GB" w:eastAsia="zh-CN"/>
    </w:rPr>
  </w:style>
  <w:style w:type="paragraph" w:customStyle="1" w:styleId="AgreementL2">
    <w:name w:val="Agreement_L2"/>
    <w:basedOn w:val="AgreementL1"/>
    <w:next w:val="NormalIndent"/>
    <w:uiPriority w:val="2"/>
    <w:qFormat/>
    <w:rsid w:val="006D6FBA"/>
    <w:pPr>
      <w:numPr>
        <w:ilvl w:val="1"/>
      </w:numPr>
      <w:outlineLvl w:val="1"/>
    </w:pPr>
    <w:rPr>
      <w:caps w:val="0"/>
    </w:rPr>
  </w:style>
  <w:style w:type="paragraph" w:customStyle="1" w:styleId="AgreementL3">
    <w:name w:val="Agreement_L3"/>
    <w:basedOn w:val="AgreementL2"/>
    <w:uiPriority w:val="2"/>
    <w:qFormat/>
    <w:rsid w:val="006D6FBA"/>
    <w:pPr>
      <w:keepNext w:val="0"/>
      <w:numPr>
        <w:ilvl w:val="2"/>
      </w:numPr>
      <w:outlineLvl w:val="2"/>
    </w:pPr>
    <w:rPr>
      <w:b w:val="0"/>
    </w:rPr>
  </w:style>
  <w:style w:type="paragraph" w:customStyle="1" w:styleId="AgreementL4">
    <w:name w:val="Agreement_L4"/>
    <w:basedOn w:val="AgreementL3"/>
    <w:uiPriority w:val="2"/>
    <w:qFormat/>
    <w:rsid w:val="006D6FBA"/>
    <w:pPr>
      <w:numPr>
        <w:ilvl w:val="3"/>
      </w:numPr>
      <w:outlineLvl w:val="3"/>
    </w:pPr>
  </w:style>
  <w:style w:type="paragraph" w:customStyle="1" w:styleId="AgreementL5">
    <w:name w:val="Agreement_L5"/>
    <w:basedOn w:val="AgreementL4"/>
    <w:uiPriority w:val="2"/>
    <w:qFormat/>
    <w:rsid w:val="006D6FBA"/>
    <w:pPr>
      <w:numPr>
        <w:ilvl w:val="4"/>
      </w:numPr>
      <w:outlineLvl w:val="4"/>
    </w:pPr>
  </w:style>
  <w:style w:type="paragraph" w:customStyle="1" w:styleId="DefinitionCont1">
    <w:name w:val="Definition Cont 1"/>
    <w:basedOn w:val="Normal"/>
    <w:link w:val="DefinitionCont1Char"/>
    <w:uiPriority w:val="10"/>
    <w:semiHidden/>
    <w:qFormat/>
    <w:rsid w:val="006D6FBA"/>
    <w:pPr>
      <w:keepNext/>
      <w:spacing w:after="240" w:line="240" w:lineRule="auto"/>
      <w:ind w:left="720"/>
      <w:jc w:val="both"/>
    </w:pPr>
    <w:rPr>
      <w:rFonts w:ascii="Times New Roman" w:eastAsia="SimSun" w:hAnsi="Times New Roman" w:cs="Times New Roman"/>
      <w:sz w:val="24"/>
      <w:szCs w:val="24"/>
      <w:lang w:val="en-GB" w:eastAsia="zh-CN"/>
    </w:rPr>
  </w:style>
  <w:style w:type="character" w:customStyle="1" w:styleId="DefinitionCont1Char">
    <w:name w:val="Definition Cont 1 Char"/>
    <w:basedOn w:val="DefaultParagraphFont"/>
    <w:link w:val="DefinitionCont1"/>
    <w:uiPriority w:val="10"/>
    <w:semiHidden/>
    <w:qFormat/>
    <w:rsid w:val="006D6FBA"/>
    <w:rPr>
      <w:rFonts w:ascii="Times New Roman" w:eastAsia="SimSun" w:hAnsi="Times New Roman" w:cs="Times New Roman"/>
      <w:sz w:val="24"/>
      <w:szCs w:val="24"/>
      <w:lang w:val="en-GB" w:eastAsia="zh-CN"/>
    </w:rPr>
  </w:style>
  <w:style w:type="paragraph" w:customStyle="1" w:styleId="DefinitionCont2">
    <w:name w:val="Definition Cont 2"/>
    <w:basedOn w:val="DefinitionCont1"/>
    <w:link w:val="DefinitionCont2Char"/>
    <w:uiPriority w:val="10"/>
    <w:semiHidden/>
    <w:qFormat/>
    <w:rsid w:val="006D6FBA"/>
    <w:pPr>
      <w:ind w:left="1440"/>
    </w:pPr>
  </w:style>
  <w:style w:type="character" w:customStyle="1" w:styleId="DefinitionCont2Char">
    <w:name w:val="Definition Cont 2 Char"/>
    <w:basedOn w:val="DefaultParagraphFont"/>
    <w:link w:val="DefinitionCont2"/>
    <w:uiPriority w:val="10"/>
    <w:semiHidden/>
    <w:qFormat/>
    <w:rsid w:val="006D6FBA"/>
    <w:rPr>
      <w:rFonts w:ascii="Times New Roman" w:eastAsia="SimSun" w:hAnsi="Times New Roman" w:cs="Times New Roman"/>
      <w:sz w:val="24"/>
      <w:szCs w:val="24"/>
      <w:lang w:val="en-GB" w:eastAsia="zh-CN"/>
    </w:rPr>
  </w:style>
  <w:style w:type="paragraph" w:customStyle="1" w:styleId="DefinitionCont3">
    <w:name w:val="Definition Cont 3"/>
    <w:basedOn w:val="DefinitionCont2"/>
    <w:link w:val="DefinitionCont3Char"/>
    <w:uiPriority w:val="10"/>
    <w:semiHidden/>
    <w:qFormat/>
    <w:rsid w:val="006D6FBA"/>
    <w:pPr>
      <w:keepNext w:val="0"/>
      <w:ind w:left="2160"/>
    </w:pPr>
  </w:style>
  <w:style w:type="character" w:customStyle="1" w:styleId="DefinitionCont3Char">
    <w:name w:val="Definition Cont 3 Char"/>
    <w:basedOn w:val="DefaultParagraphFont"/>
    <w:link w:val="DefinitionCont3"/>
    <w:uiPriority w:val="10"/>
    <w:semiHidden/>
    <w:qFormat/>
    <w:rsid w:val="006D6FBA"/>
    <w:rPr>
      <w:rFonts w:ascii="Times New Roman" w:eastAsia="SimSun" w:hAnsi="Times New Roman" w:cs="Times New Roman"/>
      <w:sz w:val="24"/>
      <w:szCs w:val="24"/>
      <w:lang w:val="en-GB" w:eastAsia="zh-CN"/>
    </w:rPr>
  </w:style>
  <w:style w:type="paragraph" w:customStyle="1" w:styleId="DefinitionCont4">
    <w:name w:val="Definition Cont 4"/>
    <w:basedOn w:val="DefinitionCont3"/>
    <w:link w:val="DefinitionCont4Char"/>
    <w:uiPriority w:val="10"/>
    <w:semiHidden/>
    <w:qFormat/>
    <w:rsid w:val="006D6FBA"/>
    <w:pPr>
      <w:ind w:left="2880"/>
    </w:pPr>
  </w:style>
  <w:style w:type="character" w:customStyle="1" w:styleId="DefinitionCont4Char">
    <w:name w:val="Definition Cont 4 Char"/>
    <w:basedOn w:val="DefaultParagraphFont"/>
    <w:link w:val="DefinitionCont4"/>
    <w:uiPriority w:val="10"/>
    <w:semiHidden/>
    <w:qFormat/>
    <w:rsid w:val="006D6FBA"/>
    <w:rPr>
      <w:rFonts w:ascii="Times New Roman" w:eastAsia="SimSun" w:hAnsi="Times New Roman" w:cs="Times New Roman"/>
      <w:sz w:val="24"/>
      <w:szCs w:val="24"/>
      <w:lang w:val="en-GB" w:eastAsia="zh-CN"/>
    </w:rPr>
  </w:style>
  <w:style w:type="paragraph" w:customStyle="1" w:styleId="DefinitionL1">
    <w:name w:val="Definition_L1"/>
    <w:basedOn w:val="Normal"/>
    <w:link w:val="DefinitionL1Char"/>
    <w:uiPriority w:val="3"/>
    <w:qFormat/>
    <w:rsid w:val="006D6FBA"/>
    <w:pPr>
      <w:numPr>
        <w:numId w:val="5"/>
      </w:numPr>
      <w:spacing w:after="240" w:line="240" w:lineRule="auto"/>
      <w:jc w:val="both"/>
      <w:outlineLvl w:val="0"/>
    </w:pPr>
    <w:rPr>
      <w:rFonts w:ascii="Times New Roman" w:eastAsia="SimSun" w:hAnsi="Times New Roman" w:cs="Times New Roman"/>
      <w:sz w:val="24"/>
      <w:szCs w:val="24"/>
      <w:lang w:val="en-GB" w:eastAsia="zh-CN"/>
    </w:rPr>
  </w:style>
  <w:style w:type="character" w:customStyle="1" w:styleId="DefinitionL1Char">
    <w:name w:val="Definition_L1 Char"/>
    <w:basedOn w:val="DefaultParagraphFont"/>
    <w:link w:val="DefinitionL1"/>
    <w:uiPriority w:val="3"/>
    <w:qFormat/>
    <w:rsid w:val="006D6FBA"/>
    <w:rPr>
      <w:rFonts w:ascii="Times New Roman" w:eastAsia="SimSun" w:hAnsi="Times New Roman" w:cs="Times New Roman"/>
      <w:sz w:val="24"/>
      <w:szCs w:val="24"/>
      <w:lang w:val="en-GB" w:eastAsia="zh-CN"/>
    </w:rPr>
  </w:style>
  <w:style w:type="paragraph" w:customStyle="1" w:styleId="DefinitionL2">
    <w:name w:val="Definition_L2"/>
    <w:basedOn w:val="DefinitionL1"/>
    <w:link w:val="DefinitionL2Char"/>
    <w:uiPriority w:val="3"/>
    <w:qFormat/>
    <w:rsid w:val="006D6FBA"/>
    <w:pPr>
      <w:numPr>
        <w:ilvl w:val="1"/>
      </w:numPr>
      <w:outlineLvl w:val="1"/>
    </w:pPr>
  </w:style>
  <w:style w:type="character" w:customStyle="1" w:styleId="DefinitionL2Char">
    <w:name w:val="Definition_L2 Char"/>
    <w:basedOn w:val="DefaultParagraphFont"/>
    <w:link w:val="DefinitionL2"/>
    <w:uiPriority w:val="3"/>
    <w:qFormat/>
    <w:rsid w:val="006D6FBA"/>
    <w:rPr>
      <w:rFonts w:ascii="Times New Roman" w:eastAsia="SimSun" w:hAnsi="Times New Roman" w:cs="Times New Roman"/>
      <w:sz w:val="24"/>
      <w:szCs w:val="24"/>
      <w:lang w:val="en-GB" w:eastAsia="zh-CN"/>
    </w:rPr>
  </w:style>
  <w:style w:type="paragraph" w:customStyle="1" w:styleId="DefinitionL3">
    <w:name w:val="Definition_L3"/>
    <w:basedOn w:val="DefinitionL2"/>
    <w:link w:val="DefinitionL3Char"/>
    <w:uiPriority w:val="3"/>
    <w:qFormat/>
    <w:rsid w:val="006D6FBA"/>
    <w:pPr>
      <w:numPr>
        <w:ilvl w:val="2"/>
      </w:numPr>
      <w:outlineLvl w:val="2"/>
    </w:pPr>
  </w:style>
  <w:style w:type="character" w:customStyle="1" w:styleId="DefinitionL3Char">
    <w:name w:val="Definition_L3 Char"/>
    <w:basedOn w:val="DefaultParagraphFont"/>
    <w:link w:val="DefinitionL3"/>
    <w:uiPriority w:val="3"/>
    <w:qFormat/>
    <w:rsid w:val="006D6FBA"/>
    <w:rPr>
      <w:rFonts w:ascii="Times New Roman" w:eastAsia="SimSun" w:hAnsi="Times New Roman" w:cs="Times New Roman"/>
      <w:sz w:val="24"/>
      <w:szCs w:val="24"/>
      <w:lang w:val="en-GB" w:eastAsia="zh-CN"/>
    </w:rPr>
  </w:style>
  <w:style w:type="paragraph" w:customStyle="1" w:styleId="DefinitionL4">
    <w:name w:val="Definition_L4"/>
    <w:basedOn w:val="DefinitionL3"/>
    <w:link w:val="DefinitionL4Char"/>
    <w:uiPriority w:val="3"/>
    <w:qFormat/>
    <w:rsid w:val="006D6FBA"/>
    <w:pPr>
      <w:numPr>
        <w:ilvl w:val="3"/>
      </w:numPr>
      <w:outlineLvl w:val="3"/>
    </w:pPr>
  </w:style>
  <w:style w:type="character" w:customStyle="1" w:styleId="DefinitionL4Char">
    <w:name w:val="Definition_L4 Char"/>
    <w:basedOn w:val="DefaultParagraphFont"/>
    <w:link w:val="DefinitionL4"/>
    <w:uiPriority w:val="3"/>
    <w:qFormat/>
    <w:rsid w:val="006D6FBA"/>
    <w:rPr>
      <w:rFonts w:ascii="Times New Roman" w:eastAsia="SimSun" w:hAnsi="Times New Roman" w:cs="Times New Roman"/>
      <w:sz w:val="24"/>
      <w:szCs w:val="24"/>
      <w:lang w:val="en-GB" w:eastAsia="zh-CN"/>
    </w:rPr>
  </w:style>
  <w:style w:type="paragraph" w:customStyle="1" w:styleId="FooterReference">
    <w:name w:val="Footer Reference"/>
    <w:basedOn w:val="Footer"/>
    <w:link w:val="FooterReferenceChar"/>
    <w:semiHidden/>
    <w:qFormat/>
    <w:rsid w:val="006D6FBA"/>
    <w:pPr>
      <w:spacing w:before="8" w:after="452" w:line="160" w:lineRule="exact"/>
      <w:textAlignment w:val="baseline"/>
    </w:pPr>
    <w:rPr>
      <w:rFonts w:eastAsia="Times New Roman"/>
      <w:sz w:val="16"/>
    </w:rPr>
  </w:style>
  <w:style w:type="character" w:customStyle="1" w:styleId="FooterReferenceChar">
    <w:name w:val="Footer Reference Char"/>
    <w:basedOn w:val="DefaultParagraphFont"/>
    <w:link w:val="FooterReference"/>
    <w:semiHidden/>
    <w:qFormat/>
    <w:rsid w:val="006D6FBA"/>
    <w:rPr>
      <w:rFonts w:ascii="Times New Roman" w:eastAsia="Times New Roman" w:hAnsi="Times New Roman" w:cs="Times New Roman"/>
      <w:sz w:val="16"/>
    </w:rPr>
  </w:style>
  <w:style w:type="paragraph" w:styleId="ListParagraph">
    <w:name w:val="List Paragraph"/>
    <w:basedOn w:val="Normal"/>
    <w:uiPriority w:val="34"/>
    <w:qFormat/>
    <w:rsid w:val="006D6FBA"/>
    <w:pPr>
      <w:spacing w:after="240" w:line="240" w:lineRule="auto"/>
      <w:ind w:left="720"/>
      <w:contextualSpacing/>
      <w:jc w:val="both"/>
    </w:pPr>
    <w:rPr>
      <w:rFonts w:ascii="Times New Roman" w:eastAsia="PMingLiU" w:hAnsi="Times New Roman" w:cs="Times New Roman"/>
      <w:sz w:val="24"/>
    </w:rPr>
  </w:style>
  <w:style w:type="paragraph" w:customStyle="1" w:styleId="AgreementL6">
    <w:name w:val="Agreement_L6"/>
    <w:basedOn w:val="Normal"/>
    <w:qFormat/>
    <w:rsid w:val="006D6FBA"/>
    <w:pPr>
      <w:numPr>
        <w:ilvl w:val="5"/>
        <w:numId w:val="15"/>
      </w:numPr>
      <w:tabs>
        <w:tab w:val="left" w:pos="720"/>
      </w:tabs>
      <w:spacing w:after="240" w:line="240" w:lineRule="auto"/>
      <w:jc w:val="both"/>
    </w:pPr>
    <w:rPr>
      <w:rFonts w:ascii="Times New Roman" w:eastAsia="PMingLiU" w:hAnsi="Times New Roman" w:cs="Times New Roman"/>
      <w:sz w:val="24"/>
    </w:rPr>
  </w:style>
  <w:style w:type="paragraph" w:customStyle="1" w:styleId="SchHdgNum">
    <w:name w:val="Sch Hdg Num"/>
    <w:basedOn w:val="Normal"/>
    <w:next w:val="Normal"/>
    <w:uiPriority w:val="99"/>
    <w:semiHidden/>
    <w:qFormat/>
    <w:rsid w:val="006D6FBA"/>
    <w:pPr>
      <w:pageBreakBefore/>
      <w:numPr>
        <w:numId w:val="6"/>
      </w:numPr>
      <w:spacing w:after="240" w:line="240" w:lineRule="auto"/>
      <w:jc w:val="center"/>
      <w:outlineLvl w:val="0"/>
    </w:pPr>
    <w:rPr>
      <w:rFonts w:ascii="Times New Roman Bold" w:eastAsia="SimSun" w:hAnsi="Times New Roman Bold" w:cs="Times New Roman"/>
      <w:b/>
      <w:caps/>
      <w:sz w:val="24"/>
      <w:szCs w:val="24"/>
      <w:lang w:val="en-GB" w:eastAsia="zh-CN"/>
    </w:rPr>
  </w:style>
  <w:style w:type="paragraph" w:customStyle="1" w:styleId="SchHdgTitle">
    <w:name w:val="Sch Hdg Title"/>
    <w:basedOn w:val="Normal"/>
    <w:next w:val="Normal"/>
    <w:uiPriority w:val="99"/>
    <w:semiHidden/>
    <w:qFormat/>
    <w:rsid w:val="006D6FBA"/>
    <w:pPr>
      <w:spacing w:after="240" w:line="240" w:lineRule="auto"/>
      <w:jc w:val="center"/>
      <w:outlineLvl w:val="1"/>
    </w:pPr>
    <w:rPr>
      <w:rFonts w:ascii="Times New Roman" w:eastAsia="SimSun" w:hAnsi="Times New Roman" w:cs="Times New Roman"/>
      <w:b/>
      <w:caps/>
      <w:sz w:val="24"/>
      <w:szCs w:val="24"/>
      <w:lang w:val="en-GB" w:eastAsia="zh-CN"/>
    </w:rPr>
  </w:style>
  <w:style w:type="paragraph" w:customStyle="1" w:styleId="SchPtHdgNum">
    <w:name w:val="Sch Pt Hdg Num"/>
    <w:basedOn w:val="Normal"/>
    <w:next w:val="Normal"/>
    <w:uiPriority w:val="99"/>
    <w:semiHidden/>
    <w:qFormat/>
    <w:rsid w:val="006D6FBA"/>
    <w:pPr>
      <w:numPr>
        <w:ilvl w:val="1"/>
        <w:numId w:val="6"/>
      </w:numPr>
      <w:spacing w:after="0" w:line="240" w:lineRule="auto"/>
      <w:jc w:val="center"/>
      <w:outlineLvl w:val="0"/>
    </w:pPr>
    <w:rPr>
      <w:rFonts w:ascii="Times New Roman Bold" w:eastAsia="SimSun" w:hAnsi="Times New Roman Bold" w:cs="Times New Roman"/>
      <w:b/>
      <w:sz w:val="24"/>
      <w:szCs w:val="24"/>
      <w:lang w:val="en-GB" w:eastAsia="zh-CN"/>
    </w:rPr>
  </w:style>
  <w:style w:type="paragraph" w:customStyle="1" w:styleId="SchPtHdgTitle">
    <w:name w:val="Sch Pt Hdg Title"/>
    <w:basedOn w:val="Normal"/>
    <w:next w:val="Normal"/>
    <w:uiPriority w:val="99"/>
    <w:semiHidden/>
    <w:qFormat/>
    <w:rsid w:val="006D6FBA"/>
    <w:pPr>
      <w:spacing w:after="240" w:line="240" w:lineRule="auto"/>
      <w:jc w:val="center"/>
      <w:outlineLvl w:val="1"/>
    </w:pPr>
    <w:rPr>
      <w:rFonts w:ascii="Times New Roman" w:eastAsia="SimSun" w:hAnsi="Times New Roman" w:cs="Times New Roman"/>
      <w:b/>
      <w:sz w:val="24"/>
      <w:szCs w:val="24"/>
      <w:lang w:val="en-GB" w:eastAsia="zh-CN"/>
    </w:rPr>
  </w:style>
  <w:style w:type="paragraph" w:customStyle="1" w:styleId="ScheduleCont1">
    <w:name w:val="Schedule Cont 1"/>
    <w:basedOn w:val="Normal"/>
    <w:uiPriority w:val="99"/>
    <w:semiHidden/>
    <w:qFormat/>
    <w:rsid w:val="006D6FBA"/>
    <w:pPr>
      <w:keepNext/>
      <w:spacing w:after="240" w:line="240" w:lineRule="auto"/>
      <w:ind w:left="720"/>
      <w:jc w:val="both"/>
    </w:pPr>
    <w:rPr>
      <w:rFonts w:ascii="Times New Roman" w:eastAsia="SimSun" w:hAnsi="Times New Roman" w:cs="Times New Roman"/>
      <w:sz w:val="24"/>
      <w:szCs w:val="24"/>
      <w:lang w:val="en-GB" w:eastAsia="zh-CN"/>
    </w:rPr>
  </w:style>
  <w:style w:type="paragraph" w:customStyle="1" w:styleId="ScheduleCont2">
    <w:name w:val="Schedule Cont 2"/>
    <w:basedOn w:val="ScheduleCont1"/>
    <w:uiPriority w:val="99"/>
    <w:semiHidden/>
    <w:qFormat/>
    <w:rsid w:val="006D6FBA"/>
  </w:style>
  <w:style w:type="paragraph" w:customStyle="1" w:styleId="ScheduleCont3">
    <w:name w:val="Schedule Cont 3"/>
    <w:basedOn w:val="ScheduleCont2"/>
    <w:uiPriority w:val="99"/>
    <w:semiHidden/>
    <w:rsid w:val="006D6FBA"/>
    <w:pPr>
      <w:keepNext w:val="0"/>
      <w:ind w:left="1440"/>
    </w:pPr>
  </w:style>
  <w:style w:type="paragraph" w:customStyle="1" w:styleId="ScheduleCont4">
    <w:name w:val="Schedule Cont 4"/>
    <w:basedOn w:val="ScheduleCont3"/>
    <w:uiPriority w:val="99"/>
    <w:semiHidden/>
    <w:qFormat/>
    <w:rsid w:val="006D6FBA"/>
    <w:pPr>
      <w:ind w:left="2160"/>
    </w:pPr>
  </w:style>
  <w:style w:type="paragraph" w:customStyle="1" w:styleId="ScheduleCont5">
    <w:name w:val="Schedule Cont 5"/>
    <w:basedOn w:val="ScheduleCont4"/>
    <w:uiPriority w:val="99"/>
    <w:semiHidden/>
    <w:qFormat/>
    <w:rsid w:val="006D6FBA"/>
    <w:pPr>
      <w:ind w:left="2880"/>
    </w:pPr>
  </w:style>
  <w:style w:type="paragraph" w:customStyle="1" w:styleId="ScheduleHeadingNumber">
    <w:name w:val="Schedule Heading Number"/>
    <w:basedOn w:val="Normal"/>
    <w:next w:val="Normal"/>
    <w:uiPriority w:val="99"/>
    <w:semiHidden/>
    <w:qFormat/>
    <w:rsid w:val="006D6FBA"/>
    <w:pPr>
      <w:pageBreakBefore/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caps/>
      <w:sz w:val="24"/>
      <w:szCs w:val="24"/>
      <w:lang w:val="en-GB" w:eastAsia="zh-CN"/>
    </w:rPr>
  </w:style>
  <w:style w:type="paragraph" w:customStyle="1" w:styleId="ScheduleHeadingTitle">
    <w:name w:val="Schedule Heading Title"/>
    <w:basedOn w:val="Normal"/>
    <w:next w:val="BodyText"/>
    <w:uiPriority w:val="99"/>
    <w:semiHidden/>
    <w:qFormat/>
    <w:rsid w:val="006D6FBA"/>
    <w:pPr>
      <w:spacing w:after="240" w:line="240" w:lineRule="auto"/>
      <w:jc w:val="center"/>
      <w:outlineLvl w:val="1"/>
    </w:pPr>
    <w:rPr>
      <w:rFonts w:ascii="Times New Roman" w:eastAsia="SimSun" w:hAnsi="Times New Roman" w:cs="Times New Roman"/>
      <w:b/>
      <w:caps/>
      <w:sz w:val="24"/>
      <w:szCs w:val="24"/>
      <w:lang w:val="en-GB" w:eastAsia="zh-CN"/>
    </w:rPr>
  </w:style>
  <w:style w:type="paragraph" w:customStyle="1" w:styleId="SchedulePartheadingnumber">
    <w:name w:val="Schedule Part heading number"/>
    <w:basedOn w:val="Normal"/>
    <w:next w:val="Normal"/>
    <w:uiPriority w:val="99"/>
    <w:semiHidden/>
    <w:qFormat/>
    <w:rsid w:val="006D6FBA"/>
    <w:pPr>
      <w:spacing w:after="0" w:line="240" w:lineRule="auto"/>
      <w:jc w:val="center"/>
      <w:outlineLvl w:val="0"/>
    </w:pPr>
    <w:rPr>
      <w:rFonts w:ascii="Times New Roman Bold" w:eastAsia="SimSun" w:hAnsi="Times New Roman Bold" w:cs="Times New Roman"/>
      <w:b/>
      <w:sz w:val="24"/>
      <w:szCs w:val="24"/>
      <w:lang w:val="en-GB" w:eastAsia="zh-CN"/>
    </w:rPr>
  </w:style>
  <w:style w:type="paragraph" w:customStyle="1" w:styleId="SchedulePartheadingtitle">
    <w:name w:val="Schedule Part heading title"/>
    <w:basedOn w:val="Normal"/>
    <w:next w:val="BodyText"/>
    <w:uiPriority w:val="99"/>
    <w:semiHidden/>
    <w:qFormat/>
    <w:rsid w:val="006D6FBA"/>
    <w:pPr>
      <w:spacing w:after="240" w:line="240" w:lineRule="auto"/>
      <w:jc w:val="center"/>
      <w:outlineLvl w:val="1"/>
    </w:pPr>
    <w:rPr>
      <w:rFonts w:ascii="Times New Roman" w:eastAsia="SimSun" w:hAnsi="Times New Roman" w:cs="Times New Roman"/>
      <w:b/>
      <w:sz w:val="24"/>
      <w:szCs w:val="24"/>
      <w:lang w:val="en-GB" w:eastAsia="zh-CN"/>
    </w:rPr>
  </w:style>
  <w:style w:type="paragraph" w:customStyle="1" w:styleId="ScheduleL1">
    <w:name w:val="Schedule_L1"/>
    <w:basedOn w:val="Normal"/>
    <w:next w:val="NormalIndent"/>
    <w:uiPriority w:val="99"/>
    <w:semiHidden/>
    <w:qFormat/>
    <w:rsid w:val="006D6FBA"/>
    <w:pPr>
      <w:keepNext/>
      <w:numPr>
        <w:numId w:val="7"/>
      </w:numPr>
      <w:spacing w:after="240" w:line="240" w:lineRule="auto"/>
      <w:jc w:val="both"/>
      <w:outlineLvl w:val="0"/>
    </w:pPr>
    <w:rPr>
      <w:rFonts w:ascii="Times New Roman" w:eastAsia="SimSun" w:hAnsi="Times New Roman" w:cs="Times New Roman"/>
      <w:b/>
      <w:caps/>
      <w:sz w:val="24"/>
      <w:szCs w:val="24"/>
      <w:lang w:val="en-GB" w:eastAsia="zh-CN"/>
    </w:rPr>
  </w:style>
  <w:style w:type="paragraph" w:customStyle="1" w:styleId="ScheduleL2">
    <w:name w:val="Schedule_L2"/>
    <w:basedOn w:val="ScheduleL1"/>
    <w:next w:val="NormalIndent"/>
    <w:uiPriority w:val="99"/>
    <w:semiHidden/>
    <w:qFormat/>
    <w:rsid w:val="006D6FBA"/>
    <w:pPr>
      <w:numPr>
        <w:ilvl w:val="1"/>
      </w:numPr>
      <w:outlineLvl w:val="1"/>
    </w:pPr>
    <w:rPr>
      <w:caps w:val="0"/>
    </w:rPr>
  </w:style>
  <w:style w:type="paragraph" w:customStyle="1" w:styleId="ScheduleL3">
    <w:name w:val="Schedule_L3"/>
    <w:basedOn w:val="ScheduleL2"/>
    <w:uiPriority w:val="99"/>
    <w:semiHidden/>
    <w:qFormat/>
    <w:rsid w:val="006D6FBA"/>
    <w:pPr>
      <w:keepNext w:val="0"/>
      <w:numPr>
        <w:ilvl w:val="2"/>
      </w:numPr>
      <w:outlineLvl w:val="2"/>
    </w:pPr>
    <w:rPr>
      <w:b w:val="0"/>
    </w:rPr>
  </w:style>
  <w:style w:type="paragraph" w:customStyle="1" w:styleId="ScheduleL4">
    <w:name w:val="Schedule_L4"/>
    <w:basedOn w:val="ScheduleL3"/>
    <w:uiPriority w:val="99"/>
    <w:semiHidden/>
    <w:rsid w:val="006D6FBA"/>
    <w:pPr>
      <w:numPr>
        <w:ilvl w:val="3"/>
      </w:numPr>
      <w:outlineLvl w:val="3"/>
    </w:pPr>
  </w:style>
  <w:style w:type="paragraph" w:customStyle="1" w:styleId="ScheduleL5">
    <w:name w:val="Schedule_L5"/>
    <w:basedOn w:val="ScheduleL4"/>
    <w:uiPriority w:val="99"/>
    <w:semiHidden/>
    <w:qFormat/>
    <w:rsid w:val="006D6FBA"/>
    <w:pPr>
      <w:numPr>
        <w:ilvl w:val="4"/>
      </w:numPr>
      <w:outlineLvl w:val="4"/>
    </w:pPr>
  </w:style>
  <w:style w:type="paragraph" w:customStyle="1" w:styleId="nSchL1">
    <w:name w:val="nSch_L1"/>
    <w:basedOn w:val="Normal"/>
    <w:qFormat/>
    <w:rsid w:val="006D6FBA"/>
    <w:pPr>
      <w:numPr>
        <w:numId w:val="8"/>
      </w:numPr>
      <w:spacing w:after="240" w:line="240" w:lineRule="auto"/>
      <w:jc w:val="both"/>
    </w:pPr>
    <w:rPr>
      <w:rFonts w:ascii="Times New Roman" w:eastAsia="PMingLiU" w:hAnsi="Times New Roman" w:cs="Times New Roman"/>
      <w:sz w:val="24"/>
    </w:rPr>
  </w:style>
  <w:style w:type="paragraph" w:customStyle="1" w:styleId="nSchL2">
    <w:name w:val="nSch_L2"/>
    <w:basedOn w:val="Normal"/>
    <w:qFormat/>
    <w:rsid w:val="006D6FBA"/>
    <w:pPr>
      <w:numPr>
        <w:ilvl w:val="1"/>
        <w:numId w:val="8"/>
      </w:numPr>
      <w:spacing w:after="240" w:line="240" w:lineRule="auto"/>
      <w:jc w:val="both"/>
    </w:pPr>
    <w:rPr>
      <w:rFonts w:ascii="Times New Roman" w:eastAsia="PMingLiU" w:hAnsi="Times New Roman" w:cs="Times New Roman"/>
      <w:sz w:val="24"/>
    </w:rPr>
  </w:style>
  <w:style w:type="paragraph" w:customStyle="1" w:styleId="nSchL3">
    <w:name w:val="nSch_L3"/>
    <w:basedOn w:val="Normal"/>
    <w:qFormat/>
    <w:rsid w:val="006D6FBA"/>
    <w:pPr>
      <w:numPr>
        <w:ilvl w:val="2"/>
        <w:numId w:val="8"/>
      </w:numPr>
      <w:spacing w:after="240" w:line="240" w:lineRule="auto"/>
      <w:jc w:val="both"/>
    </w:pPr>
    <w:rPr>
      <w:rFonts w:ascii="Times New Roman" w:eastAsia="PMingLiU" w:hAnsi="Times New Roman" w:cs="Times New Roman"/>
      <w:sz w:val="24"/>
    </w:rPr>
  </w:style>
  <w:style w:type="paragraph" w:customStyle="1" w:styleId="nSchL4">
    <w:name w:val="nSch_L4"/>
    <w:basedOn w:val="Normal"/>
    <w:qFormat/>
    <w:rsid w:val="006D6FBA"/>
    <w:pPr>
      <w:numPr>
        <w:ilvl w:val="3"/>
        <w:numId w:val="8"/>
      </w:numPr>
      <w:tabs>
        <w:tab w:val="left" w:pos="1440"/>
      </w:tabs>
      <w:spacing w:after="240" w:line="240" w:lineRule="auto"/>
      <w:ind w:right="72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General2L9">
    <w:name w:val="General 2 L9"/>
    <w:basedOn w:val="Normal"/>
    <w:qFormat/>
    <w:rsid w:val="006D6FBA"/>
    <w:pPr>
      <w:numPr>
        <w:ilvl w:val="8"/>
        <w:numId w:val="9"/>
      </w:numPr>
      <w:spacing w:after="24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GB" w:eastAsia="zh-CN"/>
    </w:rPr>
  </w:style>
  <w:style w:type="paragraph" w:customStyle="1" w:styleId="General2L8">
    <w:name w:val="General 2 L8"/>
    <w:basedOn w:val="Normal"/>
    <w:qFormat/>
    <w:rsid w:val="006D6FBA"/>
    <w:pPr>
      <w:numPr>
        <w:ilvl w:val="7"/>
        <w:numId w:val="9"/>
      </w:numPr>
      <w:spacing w:after="24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GB" w:eastAsia="zh-CN"/>
    </w:rPr>
  </w:style>
  <w:style w:type="paragraph" w:customStyle="1" w:styleId="General2L7">
    <w:name w:val="General 2 L7"/>
    <w:basedOn w:val="Normal"/>
    <w:qFormat/>
    <w:rsid w:val="006D6FBA"/>
    <w:pPr>
      <w:numPr>
        <w:ilvl w:val="6"/>
        <w:numId w:val="9"/>
      </w:numPr>
      <w:spacing w:after="24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GB" w:eastAsia="zh-CN"/>
    </w:rPr>
  </w:style>
  <w:style w:type="paragraph" w:customStyle="1" w:styleId="General2L6">
    <w:name w:val="General 2 L6"/>
    <w:basedOn w:val="Normal"/>
    <w:qFormat/>
    <w:rsid w:val="006D6FBA"/>
    <w:pPr>
      <w:numPr>
        <w:ilvl w:val="5"/>
        <w:numId w:val="9"/>
      </w:numPr>
      <w:spacing w:after="24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GB" w:eastAsia="zh-CN"/>
    </w:rPr>
  </w:style>
  <w:style w:type="paragraph" w:customStyle="1" w:styleId="General2L5">
    <w:name w:val="General 2 L5"/>
    <w:basedOn w:val="Normal"/>
    <w:qFormat/>
    <w:rsid w:val="006D6FBA"/>
    <w:pPr>
      <w:numPr>
        <w:ilvl w:val="4"/>
        <w:numId w:val="9"/>
      </w:numPr>
      <w:spacing w:after="24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GB" w:eastAsia="zh-CN"/>
    </w:rPr>
  </w:style>
  <w:style w:type="character" w:customStyle="1" w:styleId="General2L4Char">
    <w:name w:val="General 2 L4 Char"/>
    <w:basedOn w:val="DefaultParagraphFont"/>
    <w:link w:val="General2L4"/>
    <w:qFormat/>
    <w:locked/>
    <w:rsid w:val="006D6FBA"/>
    <w:rPr>
      <w:rFonts w:eastAsia="PMingLiU"/>
    </w:rPr>
  </w:style>
  <w:style w:type="paragraph" w:customStyle="1" w:styleId="General2L4">
    <w:name w:val="General 2 L4"/>
    <w:basedOn w:val="Normal"/>
    <w:link w:val="General2L4Char"/>
    <w:qFormat/>
    <w:rsid w:val="006D6FBA"/>
    <w:pPr>
      <w:numPr>
        <w:ilvl w:val="3"/>
        <w:numId w:val="9"/>
      </w:numPr>
      <w:spacing w:after="240" w:line="240" w:lineRule="auto"/>
      <w:jc w:val="both"/>
    </w:pPr>
    <w:rPr>
      <w:rFonts w:eastAsia="PMingLiU"/>
    </w:rPr>
  </w:style>
  <w:style w:type="character" w:customStyle="1" w:styleId="General2L3Char">
    <w:name w:val="General 2 L3 Char"/>
    <w:basedOn w:val="DefaultParagraphFont"/>
    <w:link w:val="General2L3"/>
    <w:qFormat/>
    <w:locked/>
    <w:rsid w:val="006D6FBA"/>
    <w:rPr>
      <w:rFonts w:eastAsia="PMingLiU"/>
    </w:rPr>
  </w:style>
  <w:style w:type="paragraph" w:customStyle="1" w:styleId="General2L3">
    <w:name w:val="General 2 L3"/>
    <w:basedOn w:val="Normal"/>
    <w:link w:val="General2L3Char"/>
    <w:qFormat/>
    <w:rsid w:val="006D6FBA"/>
    <w:pPr>
      <w:numPr>
        <w:ilvl w:val="2"/>
        <w:numId w:val="9"/>
      </w:numPr>
      <w:spacing w:after="240" w:line="240" w:lineRule="auto"/>
      <w:jc w:val="both"/>
    </w:pPr>
    <w:rPr>
      <w:rFonts w:eastAsia="PMingLiU"/>
    </w:rPr>
  </w:style>
  <w:style w:type="paragraph" w:customStyle="1" w:styleId="General2L2">
    <w:name w:val="General 2 L2"/>
    <w:basedOn w:val="Normal"/>
    <w:qFormat/>
    <w:rsid w:val="006D6FBA"/>
    <w:pPr>
      <w:keepNext/>
      <w:numPr>
        <w:ilvl w:val="1"/>
        <w:numId w:val="9"/>
      </w:numPr>
      <w:spacing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val="en-GB" w:eastAsia="zh-CN"/>
    </w:rPr>
  </w:style>
  <w:style w:type="paragraph" w:customStyle="1" w:styleId="General2L1">
    <w:name w:val="General 2 L1"/>
    <w:basedOn w:val="Normal"/>
    <w:qFormat/>
    <w:rsid w:val="006D6FBA"/>
    <w:pPr>
      <w:keepNext/>
      <w:numPr>
        <w:numId w:val="9"/>
      </w:numPr>
      <w:spacing w:after="240" w:line="240" w:lineRule="auto"/>
    </w:pPr>
    <w:rPr>
      <w:rFonts w:ascii="Times New Roman" w:eastAsiaTheme="minorEastAsia" w:hAnsi="Times New Roman" w:cs="Times New Roman"/>
      <w:b/>
      <w:bCs/>
      <w:caps/>
      <w:sz w:val="24"/>
      <w:szCs w:val="24"/>
      <w:lang w:val="en-GB" w:eastAsia="zh-CN"/>
    </w:rPr>
  </w:style>
  <w:style w:type="paragraph" w:customStyle="1" w:styleId="ListAlpha1">
    <w:name w:val="List Alpha 1"/>
    <w:basedOn w:val="Normal"/>
    <w:next w:val="BodyText"/>
    <w:uiPriority w:val="99"/>
    <w:semiHidden/>
    <w:qFormat/>
    <w:rsid w:val="006D6FBA"/>
    <w:pPr>
      <w:tabs>
        <w:tab w:val="left" w:pos="22"/>
      </w:tabs>
      <w:spacing w:after="240" w:line="240" w:lineRule="auto"/>
      <w:jc w:val="both"/>
    </w:pPr>
    <w:rPr>
      <w:rFonts w:ascii="Times New Roman" w:eastAsia="SimSun" w:hAnsi="Times New Roman" w:cs="Times New Roman"/>
      <w:sz w:val="24"/>
      <w:szCs w:val="24"/>
      <w:lang w:val="en-AU" w:eastAsia="en-AU"/>
    </w:rPr>
  </w:style>
  <w:style w:type="paragraph" w:customStyle="1" w:styleId="Bullet1">
    <w:name w:val="Bullet 1"/>
    <w:basedOn w:val="BodyText"/>
    <w:uiPriority w:val="8"/>
    <w:qFormat/>
    <w:rsid w:val="006D6FBA"/>
    <w:pPr>
      <w:numPr>
        <w:numId w:val="10"/>
      </w:numPr>
      <w:spacing w:after="240"/>
      <w:ind w:left="1440" w:hanging="720"/>
    </w:pPr>
    <w:rPr>
      <w:rFonts w:eastAsia="SimSun"/>
      <w:szCs w:val="24"/>
      <w:lang w:val="en-AU" w:eastAsia="en-AU"/>
    </w:rPr>
  </w:style>
  <w:style w:type="paragraph" w:customStyle="1" w:styleId="TableCopy">
    <w:name w:val="Table Copy"/>
    <w:basedOn w:val="Normal"/>
    <w:uiPriority w:val="8"/>
    <w:qFormat/>
    <w:rsid w:val="006D6FBA"/>
    <w:pPr>
      <w:spacing w:before="120" w:after="120" w:line="240" w:lineRule="atLeast"/>
    </w:pPr>
    <w:rPr>
      <w:rFonts w:eastAsiaTheme="minorEastAsia" w:cs="Times New Roman"/>
      <w:szCs w:val="28"/>
      <w:lang w:val="en-GB" w:eastAsia="zh-CN"/>
    </w:rPr>
  </w:style>
  <w:style w:type="paragraph" w:customStyle="1" w:styleId="SchH1">
    <w:name w:val="SchH1"/>
    <w:basedOn w:val="Normal"/>
    <w:next w:val="BodyText"/>
    <w:uiPriority w:val="6"/>
    <w:qFormat/>
    <w:rsid w:val="006D6FBA"/>
    <w:pPr>
      <w:keepNext/>
      <w:numPr>
        <w:numId w:val="11"/>
      </w:numPr>
      <w:spacing w:after="180" w:line="260" w:lineRule="atLeast"/>
      <w:outlineLvl w:val="0"/>
    </w:pPr>
    <w:rPr>
      <w:rFonts w:eastAsiaTheme="majorEastAsia" w:cs="Times New Roman"/>
      <w:b/>
      <w:bCs/>
      <w:caps/>
      <w:szCs w:val="28"/>
      <w:lang w:val="en-GB" w:eastAsia="zh-CN"/>
    </w:rPr>
  </w:style>
  <w:style w:type="paragraph" w:customStyle="1" w:styleId="SchH2">
    <w:name w:val="SchH2"/>
    <w:basedOn w:val="Normal"/>
    <w:next w:val="BodyTextIndent"/>
    <w:uiPriority w:val="6"/>
    <w:qFormat/>
    <w:rsid w:val="006D6FBA"/>
    <w:pPr>
      <w:keepNext/>
      <w:numPr>
        <w:ilvl w:val="1"/>
        <w:numId w:val="11"/>
      </w:numPr>
      <w:spacing w:after="180" w:line="260" w:lineRule="atLeast"/>
      <w:jc w:val="both"/>
      <w:outlineLvl w:val="1"/>
    </w:pPr>
    <w:rPr>
      <w:rFonts w:eastAsiaTheme="majorEastAsia" w:cs="Times New Roman"/>
      <w:b/>
      <w:bCs/>
      <w:caps/>
      <w:szCs w:val="28"/>
      <w:lang w:val="en-GB" w:eastAsia="zh-CN"/>
    </w:rPr>
  </w:style>
  <w:style w:type="paragraph" w:customStyle="1" w:styleId="SchH3">
    <w:name w:val="SchH3"/>
    <w:basedOn w:val="Normal"/>
    <w:next w:val="BodyTextIndent"/>
    <w:uiPriority w:val="6"/>
    <w:qFormat/>
    <w:rsid w:val="006D6FBA"/>
    <w:pPr>
      <w:keepNext/>
      <w:numPr>
        <w:ilvl w:val="2"/>
        <w:numId w:val="11"/>
      </w:numPr>
      <w:spacing w:after="180" w:line="260" w:lineRule="atLeast"/>
      <w:jc w:val="both"/>
      <w:outlineLvl w:val="2"/>
    </w:pPr>
    <w:rPr>
      <w:rFonts w:eastAsiaTheme="minorEastAsia" w:cs="Times New Roman"/>
      <w:b/>
      <w:bCs/>
      <w:szCs w:val="28"/>
      <w:lang w:val="en-GB" w:eastAsia="zh-CN"/>
    </w:rPr>
  </w:style>
  <w:style w:type="paragraph" w:customStyle="1" w:styleId="SchH4">
    <w:name w:val="SchH4"/>
    <w:basedOn w:val="Normal"/>
    <w:uiPriority w:val="6"/>
    <w:qFormat/>
    <w:rsid w:val="006D6FBA"/>
    <w:pPr>
      <w:numPr>
        <w:ilvl w:val="3"/>
        <w:numId w:val="11"/>
      </w:numPr>
      <w:spacing w:after="180" w:line="260" w:lineRule="atLeast"/>
      <w:jc w:val="both"/>
      <w:outlineLvl w:val="3"/>
    </w:pPr>
    <w:rPr>
      <w:rFonts w:eastAsiaTheme="minorEastAsia" w:cs="Times New Roman"/>
      <w:szCs w:val="28"/>
      <w:lang w:val="en-GB" w:eastAsia="zh-CN"/>
    </w:rPr>
  </w:style>
  <w:style w:type="paragraph" w:customStyle="1" w:styleId="SchH5">
    <w:name w:val="SchH5"/>
    <w:basedOn w:val="Normal"/>
    <w:uiPriority w:val="6"/>
    <w:qFormat/>
    <w:rsid w:val="006D6FBA"/>
    <w:pPr>
      <w:numPr>
        <w:ilvl w:val="4"/>
        <w:numId w:val="11"/>
      </w:numPr>
      <w:spacing w:after="180" w:line="260" w:lineRule="atLeast"/>
      <w:jc w:val="both"/>
      <w:outlineLvl w:val="4"/>
    </w:pPr>
    <w:rPr>
      <w:rFonts w:eastAsiaTheme="minorEastAsia" w:cs="Times New Roman"/>
      <w:szCs w:val="28"/>
      <w:lang w:val="en-GB" w:eastAsia="zh-CN"/>
    </w:rPr>
  </w:style>
  <w:style w:type="paragraph" w:customStyle="1" w:styleId="SchH6">
    <w:name w:val="SchH6"/>
    <w:basedOn w:val="Normal"/>
    <w:uiPriority w:val="6"/>
    <w:qFormat/>
    <w:rsid w:val="006D6FBA"/>
    <w:pPr>
      <w:numPr>
        <w:ilvl w:val="5"/>
        <w:numId w:val="11"/>
      </w:numPr>
      <w:spacing w:after="180" w:line="260" w:lineRule="atLeast"/>
      <w:jc w:val="both"/>
      <w:outlineLvl w:val="5"/>
    </w:pPr>
    <w:rPr>
      <w:rFonts w:eastAsiaTheme="minorEastAsia" w:cs="Times New Roman"/>
      <w:szCs w:val="28"/>
      <w:lang w:val="en-GB" w:eastAsia="zh-CN"/>
    </w:rPr>
  </w:style>
  <w:style w:type="paragraph" w:customStyle="1" w:styleId="SchH7">
    <w:name w:val="SchH7"/>
    <w:basedOn w:val="Normal"/>
    <w:uiPriority w:val="6"/>
    <w:qFormat/>
    <w:rsid w:val="006D6FBA"/>
    <w:pPr>
      <w:numPr>
        <w:ilvl w:val="6"/>
        <w:numId w:val="11"/>
      </w:numPr>
      <w:spacing w:after="180" w:line="260" w:lineRule="atLeast"/>
      <w:jc w:val="both"/>
    </w:pPr>
    <w:rPr>
      <w:rFonts w:eastAsiaTheme="minorEastAsia" w:cs="Times New Roman"/>
      <w:szCs w:val="28"/>
      <w:lang w:val="en-GB" w:eastAsia="zh-CN"/>
    </w:rPr>
  </w:style>
  <w:style w:type="paragraph" w:customStyle="1" w:styleId="Level1">
    <w:name w:val="Level 1"/>
    <w:basedOn w:val="Normal"/>
    <w:next w:val="Normal"/>
    <w:qFormat/>
    <w:rsid w:val="006D6FBA"/>
    <w:pPr>
      <w:keepNext/>
      <w:numPr>
        <w:numId w:val="12"/>
      </w:numPr>
      <w:spacing w:before="140" w:after="140" w:line="336" w:lineRule="auto"/>
      <w:jc w:val="both"/>
      <w:outlineLvl w:val="0"/>
    </w:pPr>
    <w:rPr>
      <w:rFonts w:ascii="Arial" w:eastAsia="SimSun" w:hAnsi="Arial" w:cs="Times New Roman"/>
      <w:b/>
      <w:caps/>
      <w:w w:val="105"/>
      <w:kern w:val="20"/>
      <w:sz w:val="20"/>
      <w:szCs w:val="20"/>
      <w:lang w:val="en-GB"/>
    </w:rPr>
  </w:style>
  <w:style w:type="paragraph" w:customStyle="1" w:styleId="Level2">
    <w:name w:val="Level 2"/>
    <w:basedOn w:val="Normal"/>
    <w:next w:val="Normal"/>
    <w:qFormat/>
    <w:rsid w:val="006D6FBA"/>
    <w:pPr>
      <w:keepNext/>
      <w:numPr>
        <w:ilvl w:val="1"/>
        <w:numId w:val="12"/>
      </w:numPr>
      <w:spacing w:after="0" w:line="336" w:lineRule="auto"/>
      <w:jc w:val="both"/>
      <w:outlineLvl w:val="1"/>
    </w:pPr>
    <w:rPr>
      <w:rFonts w:ascii="Arial" w:eastAsia="SimSun" w:hAnsi="Arial" w:cs="Times New Roman"/>
      <w:b/>
      <w:w w:val="105"/>
      <w:kern w:val="20"/>
      <w:sz w:val="20"/>
      <w:szCs w:val="20"/>
      <w:lang w:val="en-GB"/>
    </w:rPr>
  </w:style>
  <w:style w:type="paragraph" w:customStyle="1" w:styleId="Level3">
    <w:name w:val="Level 3"/>
    <w:basedOn w:val="Normal"/>
    <w:link w:val="Level3Char"/>
    <w:qFormat/>
    <w:rsid w:val="006D6FBA"/>
    <w:pPr>
      <w:numPr>
        <w:ilvl w:val="2"/>
        <w:numId w:val="12"/>
      </w:numPr>
      <w:spacing w:after="120" w:line="336" w:lineRule="auto"/>
      <w:jc w:val="both"/>
      <w:outlineLvl w:val="2"/>
    </w:pPr>
    <w:rPr>
      <w:rFonts w:ascii="Arial" w:eastAsia="SimSun" w:hAnsi="Arial" w:cs="Times New Roman"/>
      <w:w w:val="105"/>
      <w:kern w:val="20"/>
      <w:sz w:val="20"/>
      <w:szCs w:val="20"/>
      <w:lang w:val="en-GB"/>
    </w:rPr>
  </w:style>
  <w:style w:type="paragraph" w:customStyle="1" w:styleId="Level4">
    <w:name w:val="Level 4"/>
    <w:basedOn w:val="Normal"/>
    <w:link w:val="Level4Char"/>
    <w:qFormat/>
    <w:rsid w:val="006D6FBA"/>
    <w:pPr>
      <w:numPr>
        <w:ilvl w:val="3"/>
        <w:numId w:val="12"/>
      </w:numPr>
      <w:spacing w:after="120" w:line="336" w:lineRule="auto"/>
      <w:jc w:val="both"/>
      <w:outlineLvl w:val="3"/>
    </w:pPr>
    <w:rPr>
      <w:rFonts w:ascii="Arial" w:eastAsia="SimSun" w:hAnsi="Arial" w:cs="Times New Roman"/>
      <w:w w:val="105"/>
      <w:kern w:val="20"/>
      <w:sz w:val="20"/>
      <w:szCs w:val="20"/>
      <w:lang w:val="en-GB"/>
    </w:rPr>
  </w:style>
  <w:style w:type="paragraph" w:customStyle="1" w:styleId="Level5">
    <w:name w:val="Level 5"/>
    <w:basedOn w:val="Level4"/>
    <w:qFormat/>
    <w:rsid w:val="006D6FBA"/>
    <w:pPr>
      <w:numPr>
        <w:ilvl w:val="4"/>
      </w:numPr>
      <w:outlineLvl w:val="4"/>
    </w:pPr>
  </w:style>
  <w:style w:type="paragraph" w:customStyle="1" w:styleId="Level6">
    <w:name w:val="Level 6"/>
    <w:basedOn w:val="Level5"/>
    <w:qFormat/>
    <w:rsid w:val="006D6FBA"/>
    <w:pPr>
      <w:numPr>
        <w:ilvl w:val="5"/>
      </w:numPr>
      <w:outlineLvl w:val="5"/>
    </w:pPr>
  </w:style>
  <w:style w:type="paragraph" w:customStyle="1" w:styleId="Level7">
    <w:name w:val="Level 7"/>
    <w:basedOn w:val="Normal"/>
    <w:qFormat/>
    <w:rsid w:val="006D6FBA"/>
    <w:pPr>
      <w:numPr>
        <w:ilvl w:val="6"/>
        <w:numId w:val="12"/>
      </w:numPr>
      <w:spacing w:after="120" w:line="336" w:lineRule="auto"/>
      <w:jc w:val="both"/>
      <w:outlineLvl w:val="6"/>
    </w:pPr>
    <w:rPr>
      <w:rFonts w:ascii="Arial" w:eastAsia="SimSun" w:hAnsi="Arial" w:cs="Times New Roman"/>
      <w:w w:val="105"/>
      <w:kern w:val="20"/>
      <w:sz w:val="20"/>
      <w:szCs w:val="20"/>
      <w:lang w:val="en-GB"/>
    </w:rPr>
  </w:style>
  <w:style w:type="paragraph" w:customStyle="1" w:styleId="Level8">
    <w:name w:val="Level 8"/>
    <w:basedOn w:val="Normal"/>
    <w:qFormat/>
    <w:rsid w:val="006D6FBA"/>
    <w:pPr>
      <w:numPr>
        <w:ilvl w:val="7"/>
        <w:numId w:val="12"/>
      </w:numPr>
      <w:spacing w:after="120" w:line="336" w:lineRule="auto"/>
      <w:jc w:val="both"/>
      <w:outlineLvl w:val="7"/>
    </w:pPr>
    <w:rPr>
      <w:rFonts w:ascii="Arial" w:eastAsia="SimSun" w:hAnsi="Arial" w:cs="Times New Roman"/>
      <w:w w:val="105"/>
      <w:kern w:val="20"/>
      <w:sz w:val="20"/>
      <w:szCs w:val="20"/>
      <w:lang w:val="en-GB"/>
    </w:rPr>
  </w:style>
  <w:style w:type="character" w:customStyle="1" w:styleId="Level3Char">
    <w:name w:val="Level 3 Char"/>
    <w:basedOn w:val="DefaultParagraphFont"/>
    <w:link w:val="Level3"/>
    <w:qFormat/>
    <w:rsid w:val="006D6FBA"/>
    <w:rPr>
      <w:rFonts w:ascii="Arial" w:eastAsia="SimSun" w:hAnsi="Arial" w:cs="Times New Roman"/>
      <w:w w:val="105"/>
      <w:kern w:val="20"/>
      <w:sz w:val="20"/>
      <w:szCs w:val="20"/>
      <w:lang w:val="en-GB"/>
    </w:rPr>
  </w:style>
  <w:style w:type="character" w:customStyle="1" w:styleId="Level4Char">
    <w:name w:val="Level 4 Char"/>
    <w:link w:val="Level4"/>
    <w:qFormat/>
    <w:rsid w:val="006D6FBA"/>
    <w:rPr>
      <w:rFonts w:ascii="Arial" w:eastAsia="SimSun" w:hAnsi="Arial" w:cs="Times New Roman"/>
      <w:w w:val="105"/>
      <w:kern w:val="20"/>
      <w:sz w:val="20"/>
      <w:szCs w:val="20"/>
      <w:lang w:val="en-GB"/>
    </w:rPr>
  </w:style>
  <w:style w:type="paragraph" w:customStyle="1" w:styleId="DefinitionsL9">
    <w:name w:val="Definitions L9"/>
    <w:basedOn w:val="Normal"/>
    <w:qFormat/>
    <w:rsid w:val="006D6FBA"/>
    <w:pPr>
      <w:numPr>
        <w:ilvl w:val="8"/>
        <w:numId w:val="13"/>
      </w:numPr>
      <w:spacing w:after="24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GB"/>
    </w:rPr>
  </w:style>
  <w:style w:type="paragraph" w:customStyle="1" w:styleId="DefinitionsL8">
    <w:name w:val="Definitions L8"/>
    <w:basedOn w:val="Normal"/>
    <w:qFormat/>
    <w:rsid w:val="006D6FBA"/>
    <w:pPr>
      <w:numPr>
        <w:ilvl w:val="7"/>
        <w:numId w:val="13"/>
      </w:numPr>
      <w:spacing w:after="24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GB"/>
    </w:rPr>
  </w:style>
  <w:style w:type="paragraph" w:customStyle="1" w:styleId="DefinitionsL7">
    <w:name w:val="Definitions L7"/>
    <w:basedOn w:val="Normal"/>
    <w:qFormat/>
    <w:rsid w:val="006D6FBA"/>
    <w:pPr>
      <w:numPr>
        <w:ilvl w:val="6"/>
        <w:numId w:val="13"/>
      </w:numPr>
      <w:spacing w:after="24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GB"/>
    </w:rPr>
  </w:style>
  <w:style w:type="paragraph" w:customStyle="1" w:styleId="DefinitionsL6">
    <w:name w:val="Definitions L6"/>
    <w:basedOn w:val="Normal"/>
    <w:qFormat/>
    <w:rsid w:val="006D6FBA"/>
    <w:pPr>
      <w:numPr>
        <w:ilvl w:val="5"/>
        <w:numId w:val="13"/>
      </w:numPr>
      <w:spacing w:after="24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GB"/>
    </w:rPr>
  </w:style>
  <w:style w:type="paragraph" w:customStyle="1" w:styleId="DefinitionsL5">
    <w:name w:val="Definitions L5"/>
    <w:basedOn w:val="Normal"/>
    <w:next w:val="Normal"/>
    <w:qFormat/>
    <w:rsid w:val="006D6FBA"/>
    <w:pPr>
      <w:numPr>
        <w:ilvl w:val="4"/>
        <w:numId w:val="13"/>
      </w:numPr>
      <w:spacing w:after="240" w:line="240" w:lineRule="auto"/>
      <w:jc w:val="both"/>
      <w:outlineLvl w:val="4"/>
    </w:pPr>
    <w:rPr>
      <w:rFonts w:ascii="Times New Roman" w:eastAsiaTheme="minorEastAsia" w:hAnsi="Times New Roman" w:cs="Times New Roman"/>
      <w:sz w:val="24"/>
      <w:szCs w:val="24"/>
      <w:lang w:val="en-GB"/>
    </w:rPr>
  </w:style>
  <w:style w:type="paragraph" w:customStyle="1" w:styleId="DefinitionsL4">
    <w:name w:val="Definitions L4"/>
    <w:basedOn w:val="Normal"/>
    <w:next w:val="Normal"/>
    <w:qFormat/>
    <w:rsid w:val="006D6FBA"/>
    <w:pPr>
      <w:numPr>
        <w:ilvl w:val="3"/>
        <w:numId w:val="13"/>
      </w:numPr>
      <w:spacing w:after="240" w:line="240" w:lineRule="auto"/>
      <w:jc w:val="both"/>
      <w:outlineLvl w:val="3"/>
    </w:pPr>
    <w:rPr>
      <w:rFonts w:ascii="Times New Roman" w:eastAsiaTheme="minorEastAsia" w:hAnsi="Times New Roman" w:cs="Times New Roman"/>
      <w:sz w:val="24"/>
      <w:szCs w:val="24"/>
      <w:lang w:val="en-GB"/>
    </w:rPr>
  </w:style>
  <w:style w:type="paragraph" w:customStyle="1" w:styleId="DefinitionsL3">
    <w:name w:val="Definitions L3"/>
    <w:basedOn w:val="Normal"/>
    <w:next w:val="BodyText3"/>
    <w:qFormat/>
    <w:rsid w:val="006D6FBA"/>
    <w:pPr>
      <w:numPr>
        <w:ilvl w:val="2"/>
        <w:numId w:val="13"/>
      </w:numPr>
      <w:spacing w:after="240" w:line="240" w:lineRule="auto"/>
      <w:jc w:val="both"/>
      <w:outlineLvl w:val="2"/>
    </w:pPr>
    <w:rPr>
      <w:rFonts w:ascii="Times New Roman" w:eastAsiaTheme="minorEastAsia" w:hAnsi="Times New Roman" w:cs="Times New Roman"/>
      <w:sz w:val="24"/>
      <w:szCs w:val="24"/>
      <w:lang w:val="en-GB"/>
    </w:rPr>
  </w:style>
  <w:style w:type="paragraph" w:customStyle="1" w:styleId="DefinitionsL2">
    <w:name w:val="Definitions L2"/>
    <w:basedOn w:val="Normal"/>
    <w:next w:val="BodyText2"/>
    <w:link w:val="DefinitionsL2Char"/>
    <w:qFormat/>
    <w:rsid w:val="006D6FBA"/>
    <w:pPr>
      <w:numPr>
        <w:ilvl w:val="1"/>
        <w:numId w:val="13"/>
      </w:numPr>
      <w:spacing w:after="240" w:line="240" w:lineRule="auto"/>
      <w:jc w:val="both"/>
      <w:outlineLvl w:val="1"/>
    </w:pPr>
    <w:rPr>
      <w:rFonts w:ascii="Times New Roman" w:eastAsiaTheme="minorEastAsia" w:hAnsi="Times New Roman" w:cs="Times New Roman"/>
      <w:sz w:val="24"/>
      <w:szCs w:val="24"/>
      <w:lang w:val="en-GB"/>
    </w:rPr>
  </w:style>
  <w:style w:type="paragraph" w:customStyle="1" w:styleId="DefinitionsL1">
    <w:name w:val="Definitions L1"/>
    <w:basedOn w:val="Normal"/>
    <w:next w:val="Normal"/>
    <w:link w:val="DefinitionsL1Char"/>
    <w:qFormat/>
    <w:rsid w:val="006D6FBA"/>
    <w:pPr>
      <w:numPr>
        <w:numId w:val="13"/>
      </w:numPr>
      <w:spacing w:after="240" w:line="240" w:lineRule="auto"/>
      <w:jc w:val="both"/>
      <w:outlineLvl w:val="0"/>
    </w:pPr>
    <w:rPr>
      <w:rFonts w:ascii="Times New Roman" w:eastAsiaTheme="minorEastAsia" w:hAnsi="Times New Roman" w:cs="Times New Roman"/>
      <w:sz w:val="24"/>
      <w:szCs w:val="24"/>
      <w:lang w:val="en-GB"/>
    </w:rPr>
  </w:style>
  <w:style w:type="character" w:customStyle="1" w:styleId="DefinitionsL1Char">
    <w:name w:val="Definitions L1 Char"/>
    <w:basedOn w:val="DefaultParagraphFont"/>
    <w:link w:val="DefinitionsL1"/>
    <w:qFormat/>
    <w:locked/>
    <w:rsid w:val="006D6FBA"/>
    <w:rPr>
      <w:rFonts w:ascii="Times New Roman" w:eastAsiaTheme="minorEastAsia" w:hAnsi="Times New Roman" w:cs="Times New Roman"/>
      <w:sz w:val="24"/>
      <w:szCs w:val="24"/>
      <w:lang w:val="en-GB"/>
    </w:rPr>
  </w:style>
  <w:style w:type="character" w:customStyle="1" w:styleId="DefinitionsL2Char">
    <w:name w:val="Definitions L2 Char"/>
    <w:basedOn w:val="DefaultParagraphFont"/>
    <w:link w:val="DefinitionsL2"/>
    <w:qFormat/>
    <w:locked/>
    <w:rsid w:val="006D6FBA"/>
    <w:rPr>
      <w:rFonts w:ascii="Times New Roman" w:eastAsiaTheme="minorEastAsia" w:hAnsi="Times New Roman" w:cs="Times New Roman"/>
      <w:sz w:val="24"/>
      <w:szCs w:val="24"/>
      <w:lang w:val="en-GB"/>
    </w:rPr>
  </w:style>
  <w:style w:type="paragraph" w:customStyle="1" w:styleId="Revision1">
    <w:name w:val="Revision1"/>
    <w:hidden/>
    <w:uiPriority w:val="99"/>
    <w:semiHidden/>
    <w:qFormat/>
    <w:rsid w:val="006D6FBA"/>
    <w:pPr>
      <w:spacing w:after="0" w:line="240" w:lineRule="auto"/>
    </w:pPr>
    <w:rPr>
      <w:rFonts w:ascii="Times New Roman" w:eastAsia="PMingLiU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0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PDA</dc:creator>
  <cp:keywords/>
  <dc:description/>
  <cp:lastModifiedBy>Korisnik</cp:lastModifiedBy>
  <cp:revision>6</cp:revision>
  <dcterms:created xsi:type="dcterms:W3CDTF">2024-06-10T10:22:00Z</dcterms:created>
  <dcterms:modified xsi:type="dcterms:W3CDTF">2024-06-19T07:01:00Z</dcterms:modified>
</cp:coreProperties>
</file>