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47984" w14:textId="77777777" w:rsidR="00C46F42" w:rsidRPr="002E1E34" w:rsidRDefault="00C46F42" w:rsidP="00E17732">
      <w:pPr>
        <w:tabs>
          <w:tab w:val="left" w:pos="3540"/>
        </w:tabs>
        <w:spacing w:after="150"/>
        <w:rPr>
          <w:rFonts w:ascii="Times New Roman" w:hAnsi="Times New Roman" w:cs="Times New Roman"/>
          <w:sz w:val="24"/>
          <w:szCs w:val="24"/>
          <w:lang w:val="sr-Cyrl-CS"/>
        </w:rPr>
      </w:pPr>
    </w:p>
    <w:p w14:paraId="208661D2" w14:textId="3E0E0958" w:rsidR="00C46F42" w:rsidRPr="002E1E34" w:rsidRDefault="00257D35">
      <w:pPr>
        <w:spacing w:after="12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ПРОГРАМ</w:t>
      </w:r>
      <w:r w:rsidRPr="002E1E34">
        <w:rPr>
          <w:rFonts w:ascii="Times New Roman" w:hAnsi="Times New Roman" w:cs="Times New Roman"/>
          <w:sz w:val="24"/>
          <w:szCs w:val="24"/>
          <w:lang w:val="sr-Cyrl-CS"/>
        </w:rPr>
        <w:br/>
      </w:r>
      <w:r w:rsidR="00836C34" w:rsidRPr="002E1E34">
        <w:rPr>
          <w:rFonts w:ascii="Times New Roman" w:hAnsi="Times New Roman" w:cs="Times New Roman"/>
          <w:color w:val="000000"/>
          <w:sz w:val="24"/>
          <w:szCs w:val="24"/>
          <w:lang w:val="sr-Cyrl-CS"/>
        </w:rPr>
        <w:t>ПОДРШКЕ УНАПРЕЂЕЊУ</w:t>
      </w:r>
      <w:r w:rsidRPr="002E1E34">
        <w:rPr>
          <w:rFonts w:ascii="Times New Roman" w:hAnsi="Times New Roman" w:cs="Times New Roman"/>
          <w:color w:val="000000"/>
          <w:sz w:val="24"/>
          <w:szCs w:val="24"/>
          <w:lang w:val="sr-Cyrl-CS"/>
        </w:rPr>
        <w:t xml:space="preserve"> РАЗВОЈА ИЗРАЗИТО НЕДОВОЉНО РАЗВИЈЕНИХ ОПШТИНА (ЈЕДИНИЦЕ ЛОКАЛНЕ САМО</w:t>
      </w:r>
      <w:r w:rsidR="00EC7C8D" w:rsidRPr="002E1E34">
        <w:rPr>
          <w:rFonts w:ascii="Times New Roman" w:hAnsi="Times New Roman" w:cs="Times New Roman"/>
          <w:color w:val="000000"/>
          <w:sz w:val="24"/>
          <w:szCs w:val="24"/>
          <w:lang w:val="sr-Cyrl-CS"/>
        </w:rPr>
        <w:t xml:space="preserve">УПРАВЕ ИЗ ЧЕТВРТЕ ГРУПЕ) ЗА </w:t>
      </w:r>
      <w:r w:rsidR="00926D66" w:rsidRPr="002E1E34">
        <w:rPr>
          <w:rFonts w:ascii="Times New Roman" w:hAnsi="Times New Roman" w:cs="Times New Roman"/>
          <w:color w:val="000000"/>
          <w:sz w:val="24"/>
          <w:szCs w:val="24"/>
          <w:lang w:val="sr-Cyrl-CS"/>
        </w:rPr>
        <w:t>202</w:t>
      </w:r>
      <w:r w:rsidR="00B07291" w:rsidRPr="002E1E34">
        <w:rPr>
          <w:rFonts w:ascii="Times New Roman" w:hAnsi="Times New Roman" w:cs="Times New Roman"/>
          <w:color w:val="000000"/>
          <w:sz w:val="24"/>
          <w:szCs w:val="24"/>
          <w:lang w:val="sr-Cyrl-CS"/>
        </w:rPr>
        <w:t>5</w:t>
      </w:r>
      <w:r w:rsidRPr="002E1E34">
        <w:rPr>
          <w:rFonts w:ascii="Times New Roman" w:hAnsi="Times New Roman" w:cs="Times New Roman"/>
          <w:color w:val="000000"/>
          <w:sz w:val="24"/>
          <w:szCs w:val="24"/>
          <w:lang w:val="sr-Cyrl-CS"/>
        </w:rPr>
        <w:t>. ГОДИНУ</w:t>
      </w:r>
    </w:p>
    <w:p w14:paraId="3B893C14" w14:textId="77777777" w:rsidR="007C0B79" w:rsidRPr="002E1E34" w:rsidRDefault="007C0B79">
      <w:pPr>
        <w:spacing w:after="120"/>
        <w:jc w:val="center"/>
        <w:rPr>
          <w:rFonts w:ascii="Times New Roman" w:hAnsi="Times New Roman" w:cs="Times New Roman"/>
          <w:sz w:val="24"/>
          <w:szCs w:val="24"/>
          <w:lang w:val="sr-Cyrl-CS"/>
        </w:rPr>
      </w:pPr>
    </w:p>
    <w:p w14:paraId="5E6376DA" w14:textId="08840130" w:rsidR="00C46F42" w:rsidRPr="002E1E34" w:rsidRDefault="00257D35">
      <w:pPr>
        <w:spacing w:after="12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I. УВОДНЕ ОДРЕДБЕ</w:t>
      </w:r>
    </w:p>
    <w:p w14:paraId="4B2E4CDA" w14:textId="77777777" w:rsidR="007C0B79" w:rsidRPr="002E1E34" w:rsidRDefault="007C0B79">
      <w:pPr>
        <w:spacing w:after="120"/>
        <w:jc w:val="center"/>
        <w:rPr>
          <w:rFonts w:ascii="Times New Roman" w:hAnsi="Times New Roman" w:cs="Times New Roman"/>
          <w:sz w:val="24"/>
          <w:szCs w:val="24"/>
          <w:lang w:val="sr-Cyrl-CS"/>
        </w:rPr>
      </w:pPr>
    </w:p>
    <w:p w14:paraId="28D36090" w14:textId="12283E78" w:rsidR="00C46F42" w:rsidRPr="002E1E34" w:rsidRDefault="00AA6ED3" w:rsidP="00EC7C8D">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Законом о буџету</w:t>
      </w:r>
      <w:r w:rsidR="00EC7C8D"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Републике Србије за</w:t>
      </w:r>
      <w:r w:rsidR="00EC7C8D" w:rsidRPr="002E1E34">
        <w:rPr>
          <w:rFonts w:ascii="Times New Roman" w:hAnsi="Times New Roman" w:cs="Times New Roman"/>
          <w:color w:val="000000"/>
          <w:sz w:val="24"/>
          <w:szCs w:val="24"/>
          <w:lang w:val="sr-Cyrl-CS"/>
        </w:rPr>
        <w:t xml:space="preserve"> </w:t>
      </w:r>
      <w:r w:rsidR="00F012B8" w:rsidRPr="002E1E34">
        <w:rPr>
          <w:rFonts w:ascii="Times New Roman" w:hAnsi="Times New Roman" w:cs="Times New Roman"/>
          <w:color w:val="000000"/>
          <w:sz w:val="24"/>
          <w:szCs w:val="24"/>
          <w:lang w:val="sr-Cyrl-CS"/>
        </w:rPr>
        <w:t>202</w:t>
      </w:r>
      <w:r w:rsidR="00B07291" w:rsidRPr="002E1E34">
        <w:rPr>
          <w:rFonts w:ascii="Times New Roman" w:hAnsi="Times New Roman" w:cs="Times New Roman"/>
          <w:color w:val="000000"/>
          <w:sz w:val="24"/>
          <w:szCs w:val="24"/>
          <w:lang w:val="sr-Cyrl-CS"/>
        </w:rPr>
        <w:t>5</w:t>
      </w:r>
      <w:r w:rsidR="00257D35"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годину</w:t>
      </w:r>
      <w:r w:rsidR="00257D35" w:rsidRPr="002E1E34">
        <w:rPr>
          <w:rFonts w:ascii="Times New Roman" w:hAnsi="Times New Roman" w:cs="Times New Roman"/>
          <w:color w:val="000000"/>
          <w:sz w:val="24"/>
          <w:szCs w:val="24"/>
          <w:lang w:val="sr-Cyrl-CS"/>
        </w:rPr>
        <w:t xml:space="preserve"> </w:t>
      </w:r>
      <w:r w:rsidR="00EC7C8D" w:rsidRPr="002E1E34">
        <w:rPr>
          <w:rFonts w:ascii="Times New Roman" w:hAnsi="Times New Roman" w:cs="Times New Roman"/>
          <w:color w:val="000000"/>
          <w:sz w:val="24"/>
          <w:szCs w:val="24"/>
          <w:lang w:val="sr-Cyrl-CS"/>
        </w:rPr>
        <w:t>(„</w:t>
      </w:r>
      <w:r w:rsidR="00E219EC" w:rsidRPr="002E1E34">
        <w:rPr>
          <w:rFonts w:ascii="Times New Roman" w:hAnsi="Times New Roman" w:cs="Times New Roman"/>
          <w:color w:val="000000"/>
          <w:sz w:val="24"/>
          <w:szCs w:val="24"/>
          <w:lang w:val="sr-Cyrl-CS"/>
        </w:rPr>
        <w:t>Службени гласник</w:t>
      </w:r>
      <w:r w:rsidR="00EC7C8D" w:rsidRPr="002E1E34">
        <w:rPr>
          <w:rFonts w:ascii="Times New Roman" w:hAnsi="Times New Roman" w:cs="Times New Roman"/>
          <w:color w:val="000000"/>
          <w:sz w:val="24"/>
          <w:szCs w:val="24"/>
          <w:lang w:val="sr-Cyrl-CS"/>
        </w:rPr>
        <w:t xml:space="preserve"> РС”, </w:t>
      </w:r>
      <w:r w:rsidR="00E219EC" w:rsidRPr="002E1E34">
        <w:rPr>
          <w:rFonts w:ascii="Times New Roman" w:hAnsi="Times New Roman" w:cs="Times New Roman"/>
          <w:color w:val="000000"/>
          <w:sz w:val="24"/>
          <w:szCs w:val="24"/>
          <w:lang w:val="sr-Cyrl-CS"/>
        </w:rPr>
        <w:t>број</w:t>
      </w:r>
      <w:r w:rsidR="00EC7C8D" w:rsidRPr="002E1E34">
        <w:rPr>
          <w:rFonts w:ascii="Times New Roman" w:hAnsi="Times New Roman" w:cs="Times New Roman"/>
          <w:color w:val="000000"/>
          <w:sz w:val="24"/>
          <w:szCs w:val="24"/>
          <w:lang w:val="sr-Cyrl-CS"/>
        </w:rPr>
        <w:t xml:space="preserve"> </w:t>
      </w:r>
      <w:r w:rsidR="00F012B8" w:rsidRPr="002E1E34">
        <w:rPr>
          <w:rFonts w:ascii="Times New Roman" w:hAnsi="Times New Roman" w:cs="Times New Roman"/>
          <w:color w:val="000000"/>
          <w:sz w:val="24"/>
          <w:szCs w:val="24"/>
          <w:lang w:val="sr-Cyrl-CS"/>
        </w:rPr>
        <w:t>9</w:t>
      </w:r>
      <w:r w:rsidR="00B07291" w:rsidRPr="002E1E34">
        <w:rPr>
          <w:rFonts w:ascii="Times New Roman" w:hAnsi="Times New Roman" w:cs="Times New Roman"/>
          <w:color w:val="000000"/>
          <w:sz w:val="24"/>
          <w:szCs w:val="24"/>
          <w:lang w:val="sr-Cyrl-CS"/>
        </w:rPr>
        <w:t>4</w:t>
      </w:r>
      <w:r w:rsidR="00EC7C8D" w:rsidRPr="002E1E34">
        <w:rPr>
          <w:rFonts w:ascii="Times New Roman" w:hAnsi="Times New Roman" w:cs="Times New Roman"/>
          <w:color w:val="000000"/>
          <w:sz w:val="24"/>
          <w:szCs w:val="24"/>
          <w:lang w:val="sr-Cyrl-CS"/>
        </w:rPr>
        <w:t>/</w:t>
      </w:r>
      <w:r w:rsidR="00F012B8" w:rsidRPr="002E1E34">
        <w:rPr>
          <w:rFonts w:ascii="Times New Roman" w:hAnsi="Times New Roman" w:cs="Times New Roman"/>
          <w:color w:val="000000"/>
          <w:sz w:val="24"/>
          <w:szCs w:val="24"/>
          <w:lang w:val="sr-Cyrl-CS"/>
        </w:rPr>
        <w:t>2</w:t>
      </w:r>
      <w:r w:rsidR="00B07291" w:rsidRPr="002E1E34">
        <w:rPr>
          <w:rFonts w:ascii="Times New Roman" w:hAnsi="Times New Roman" w:cs="Times New Roman"/>
          <w:color w:val="000000"/>
          <w:sz w:val="24"/>
          <w:szCs w:val="24"/>
          <w:lang w:val="sr-Cyrl-CS"/>
        </w:rPr>
        <w:t>4</w:t>
      </w:r>
      <w:r w:rsidR="00257D35" w:rsidRPr="002E1E34">
        <w:rPr>
          <w:rFonts w:ascii="Times New Roman" w:hAnsi="Times New Roman" w:cs="Times New Roman"/>
          <w:color w:val="000000"/>
          <w:sz w:val="24"/>
          <w:szCs w:val="24"/>
          <w:lang w:val="sr-Cyrl-CS"/>
        </w:rPr>
        <w:t xml:space="preserve">), у </w:t>
      </w:r>
      <w:r w:rsidR="00E219EC" w:rsidRPr="002E1E34">
        <w:rPr>
          <w:rFonts w:ascii="Times New Roman" w:hAnsi="Times New Roman" w:cs="Times New Roman"/>
          <w:color w:val="000000"/>
          <w:sz w:val="24"/>
          <w:szCs w:val="24"/>
          <w:lang w:val="sr-Cyrl-CS"/>
        </w:rPr>
        <w:t>члану</w:t>
      </w:r>
      <w:r w:rsidR="00776C7C" w:rsidRPr="002E1E34">
        <w:rPr>
          <w:rFonts w:ascii="Times New Roman" w:hAnsi="Times New Roman" w:cs="Times New Roman"/>
          <w:color w:val="000000"/>
          <w:sz w:val="24"/>
          <w:szCs w:val="24"/>
          <w:lang w:val="sr-Cyrl-CS"/>
        </w:rPr>
        <w:t xml:space="preserve"> 8, </w:t>
      </w:r>
      <w:r w:rsidR="00E219EC" w:rsidRPr="002E1E34">
        <w:rPr>
          <w:rFonts w:ascii="Times New Roman" w:hAnsi="Times New Roman" w:cs="Times New Roman"/>
          <w:color w:val="000000"/>
          <w:sz w:val="24"/>
          <w:szCs w:val="24"/>
          <w:lang w:val="sr-Cyrl-CS"/>
        </w:rPr>
        <w:t>Раздео</w:t>
      </w:r>
      <w:r w:rsidR="00776C7C" w:rsidRPr="002E1E34">
        <w:rPr>
          <w:rFonts w:ascii="Times New Roman" w:hAnsi="Times New Roman" w:cs="Times New Roman"/>
          <w:color w:val="000000"/>
          <w:sz w:val="24"/>
          <w:szCs w:val="24"/>
          <w:lang w:val="sr-Cyrl-CS"/>
        </w:rPr>
        <w:t xml:space="preserve"> 3</w:t>
      </w:r>
      <w:r w:rsidR="003D2581" w:rsidRPr="002E1E34">
        <w:rPr>
          <w:rFonts w:ascii="Times New Roman" w:hAnsi="Times New Roman" w:cs="Times New Roman"/>
          <w:color w:val="000000"/>
          <w:sz w:val="24"/>
          <w:szCs w:val="24"/>
          <w:lang w:val="sr-Cyrl-CS"/>
        </w:rPr>
        <w:t xml:space="preserve"> </w:t>
      </w:r>
      <w:r w:rsidR="00776C7C" w:rsidRPr="002E1E34">
        <w:rPr>
          <w:rFonts w:ascii="Times New Roman" w:hAnsi="Times New Roman" w:cs="Times New Roman"/>
          <w:color w:val="000000"/>
          <w:sz w:val="24"/>
          <w:szCs w:val="24"/>
          <w:lang w:val="sr-Cyrl-CS"/>
        </w:rPr>
        <w:t>-</w:t>
      </w:r>
      <w:r w:rsidR="00A41C9D"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Влада</w:t>
      </w:r>
      <w:r w:rsidR="00A41C9D"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Глава</w:t>
      </w:r>
      <w:r w:rsidR="00A41C9D" w:rsidRPr="002E1E34">
        <w:rPr>
          <w:rFonts w:ascii="Times New Roman" w:hAnsi="Times New Roman" w:cs="Times New Roman"/>
          <w:color w:val="000000"/>
          <w:sz w:val="24"/>
          <w:szCs w:val="24"/>
          <w:lang w:val="sr-Cyrl-CS"/>
        </w:rPr>
        <w:t xml:space="preserve"> 3.6</w:t>
      </w:r>
      <w:r w:rsidR="00C45A8E"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w:t>
      </w:r>
      <w:r w:rsidR="00257D35"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 на територији Републике Србије</w:t>
      </w:r>
      <w:r w:rsidR="00257D35" w:rsidRPr="002E1E34">
        <w:rPr>
          <w:rFonts w:ascii="Times New Roman" w:hAnsi="Times New Roman" w:cs="Times New Roman"/>
          <w:color w:val="000000"/>
          <w:sz w:val="24"/>
          <w:szCs w:val="24"/>
          <w:lang w:val="sr-Cyrl-CS"/>
        </w:rPr>
        <w:t>, П</w:t>
      </w:r>
      <w:r w:rsidR="00E219EC" w:rsidRPr="002E1E34">
        <w:rPr>
          <w:rFonts w:ascii="Times New Roman" w:hAnsi="Times New Roman" w:cs="Times New Roman"/>
          <w:color w:val="000000"/>
          <w:sz w:val="24"/>
          <w:szCs w:val="24"/>
          <w:lang w:val="sr-Cyrl-CS"/>
        </w:rPr>
        <w:t>рограм</w:t>
      </w:r>
      <w:r w:rsidR="00257D35" w:rsidRPr="002E1E34">
        <w:rPr>
          <w:rFonts w:ascii="Times New Roman" w:hAnsi="Times New Roman" w:cs="Times New Roman"/>
          <w:color w:val="000000"/>
          <w:sz w:val="24"/>
          <w:szCs w:val="24"/>
          <w:lang w:val="sr-Cyrl-CS"/>
        </w:rPr>
        <w:t xml:space="preserve"> 210</w:t>
      </w:r>
      <w:r w:rsidR="00776C7C" w:rsidRPr="002E1E34">
        <w:rPr>
          <w:rFonts w:ascii="Times New Roman" w:hAnsi="Times New Roman" w:cs="Times New Roman"/>
          <w:color w:val="000000"/>
          <w:sz w:val="24"/>
          <w:szCs w:val="24"/>
          <w:lang w:val="sr-Cyrl-CS"/>
        </w:rPr>
        <w:t>2</w:t>
      </w:r>
      <w:r w:rsidR="003D2581"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w:t>
      </w:r>
      <w:r w:rsidR="00257D35" w:rsidRPr="002E1E34">
        <w:rPr>
          <w:rFonts w:ascii="Times New Roman" w:hAnsi="Times New Roman" w:cs="Times New Roman"/>
          <w:color w:val="000000"/>
          <w:sz w:val="24"/>
          <w:szCs w:val="24"/>
          <w:lang w:val="sr-Cyrl-CS"/>
        </w:rPr>
        <w:t xml:space="preserve"> </w:t>
      </w:r>
      <w:r w:rsidR="00D21560" w:rsidRPr="002E1E34">
        <w:rPr>
          <w:rFonts w:ascii="Times New Roman" w:hAnsi="Times New Roman" w:cs="Times New Roman"/>
          <w:color w:val="000000"/>
          <w:sz w:val="24"/>
          <w:szCs w:val="24"/>
          <w:lang w:val="sr-Cyrl-CS"/>
        </w:rPr>
        <w:t>П</w:t>
      </w:r>
      <w:r w:rsidR="00E219EC" w:rsidRPr="002E1E34">
        <w:rPr>
          <w:rFonts w:ascii="Times New Roman" w:hAnsi="Times New Roman" w:cs="Times New Roman"/>
          <w:color w:val="000000"/>
          <w:sz w:val="24"/>
          <w:szCs w:val="24"/>
          <w:lang w:val="sr-Cyrl-CS"/>
        </w:rPr>
        <w:t>одршка раду Владе</w:t>
      </w:r>
      <w:r w:rsidR="00257D35" w:rsidRPr="002E1E34">
        <w:rPr>
          <w:rFonts w:ascii="Times New Roman" w:hAnsi="Times New Roman" w:cs="Times New Roman"/>
          <w:color w:val="000000"/>
          <w:sz w:val="24"/>
          <w:szCs w:val="24"/>
          <w:lang w:val="sr-Cyrl-CS"/>
        </w:rPr>
        <w:t xml:space="preserve">, </w:t>
      </w:r>
      <w:r w:rsidR="00776C7C" w:rsidRPr="002E1E34">
        <w:rPr>
          <w:rFonts w:ascii="Times New Roman" w:hAnsi="Times New Roman" w:cs="Times New Roman"/>
          <w:color w:val="000000"/>
          <w:sz w:val="24"/>
          <w:szCs w:val="24"/>
          <w:lang w:val="sr-Cyrl-CS"/>
        </w:rPr>
        <w:t>Функција 110</w:t>
      </w:r>
      <w:r w:rsidR="003D2581" w:rsidRPr="002E1E34">
        <w:rPr>
          <w:rFonts w:ascii="Times New Roman" w:hAnsi="Times New Roman" w:cs="Times New Roman"/>
          <w:color w:val="000000"/>
          <w:sz w:val="24"/>
          <w:szCs w:val="24"/>
          <w:lang w:val="sr-Cyrl-CS"/>
        </w:rPr>
        <w:t xml:space="preserve"> </w:t>
      </w:r>
      <w:r w:rsidR="00776C7C" w:rsidRPr="002E1E34">
        <w:rPr>
          <w:rFonts w:ascii="Times New Roman" w:hAnsi="Times New Roman" w:cs="Times New Roman"/>
          <w:color w:val="000000"/>
          <w:sz w:val="24"/>
          <w:szCs w:val="24"/>
          <w:lang w:val="sr-Cyrl-CS"/>
        </w:rPr>
        <w:t xml:space="preserve">- </w:t>
      </w:r>
      <w:r w:rsidR="009A2226" w:rsidRPr="002E1E34">
        <w:rPr>
          <w:rFonts w:ascii="Times New Roman" w:hAnsi="Times New Roman" w:cs="Times New Roman"/>
          <w:color w:val="000000"/>
          <w:sz w:val="24"/>
          <w:szCs w:val="24"/>
          <w:lang w:val="sr-Cyrl-CS"/>
        </w:rPr>
        <w:t xml:space="preserve">Извршни и законодавни органи, финансијски и фискални послови и спољни послови, </w:t>
      </w:r>
      <w:r w:rsidR="00895BB1" w:rsidRPr="002E1E34">
        <w:rPr>
          <w:rFonts w:ascii="Times New Roman" w:hAnsi="Times New Roman" w:cs="Times New Roman"/>
          <w:color w:val="000000"/>
          <w:sz w:val="24"/>
          <w:szCs w:val="24"/>
          <w:lang w:val="sr-Cyrl-CS"/>
        </w:rPr>
        <w:t>Пројекат</w:t>
      </w:r>
      <w:r w:rsidR="00776C7C" w:rsidRPr="002E1E34">
        <w:rPr>
          <w:rFonts w:ascii="Times New Roman" w:hAnsi="Times New Roman" w:cs="Times New Roman"/>
          <w:color w:val="000000"/>
          <w:sz w:val="24"/>
          <w:szCs w:val="24"/>
          <w:lang w:val="sr-Cyrl-CS"/>
        </w:rPr>
        <w:t xml:space="preserve"> 4021</w:t>
      </w:r>
      <w:r w:rsidR="003D2581"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w:t>
      </w:r>
      <w:r w:rsidR="003D2581"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Подршка спровођењу мера равномерног регионалног развоја</w:t>
      </w:r>
      <w:r w:rsidR="00257D35" w:rsidRPr="002E1E34">
        <w:rPr>
          <w:rFonts w:ascii="Times New Roman" w:hAnsi="Times New Roman" w:cs="Times New Roman"/>
          <w:color w:val="000000"/>
          <w:sz w:val="24"/>
          <w:szCs w:val="24"/>
          <w:lang w:val="sr-Cyrl-CS"/>
        </w:rPr>
        <w:t>,</w:t>
      </w:r>
      <w:r w:rsidR="00F6154B"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Економска класификација</w:t>
      </w:r>
      <w:r w:rsidR="00776C7C" w:rsidRPr="002E1E34">
        <w:rPr>
          <w:rFonts w:ascii="Times New Roman" w:hAnsi="Times New Roman" w:cs="Times New Roman"/>
          <w:color w:val="000000"/>
          <w:sz w:val="24"/>
          <w:szCs w:val="24"/>
          <w:lang w:val="sr-Cyrl-CS"/>
        </w:rPr>
        <w:t xml:space="preserve"> 463</w:t>
      </w:r>
      <w:r w:rsidR="003D2581"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w:t>
      </w:r>
      <w:r w:rsidR="00776C7C"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 xml:space="preserve">Трансфери осталим нивоима власти, </w:t>
      </w:r>
      <w:bookmarkStart w:id="0" w:name="_Hlk184756852"/>
      <w:r w:rsidR="00E219EC" w:rsidRPr="002E1E34">
        <w:rPr>
          <w:rFonts w:ascii="Times New Roman" w:hAnsi="Times New Roman" w:cs="Times New Roman"/>
          <w:color w:val="000000"/>
          <w:sz w:val="24"/>
          <w:szCs w:val="24"/>
          <w:lang w:val="sr-Cyrl-CS"/>
        </w:rPr>
        <w:t>намењена су сред</w:t>
      </w:r>
      <w:r w:rsidR="00D21560" w:rsidRPr="002E1E34">
        <w:rPr>
          <w:rFonts w:ascii="Times New Roman" w:hAnsi="Times New Roman" w:cs="Times New Roman"/>
          <w:color w:val="000000"/>
          <w:sz w:val="24"/>
          <w:szCs w:val="24"/>
          <w:lang w:val="sr-Cyrl-CS"/>
        </w:rPr>
        <w:t>ства</w:t>
      </w:r>
      <w:r w:rsidR="00E219EC"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у и</w:t>
      </w:r>
      <w:r w:rsidR="00E219EC" w:rsidRPr="002E1E34">
        <w:rPr>
          <w:rFonts w:ascii="Times New Roman" w:hAnsi="Times New Roman" w:cs="Times New Roman"/>
          <w:color w:val="000000"/>
          <w:sz w:val="24"/>
          <w:szCs w:val="24"/>
          <w:lang w:val="sr-Cyrl-CS"/>
        </w:rPr>
        <w:t>зносу</w:t>
      </w:r>
      <w:r w:rsidR="00257D35"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од</w:t>
      </w:r>
      <w:r w:rsidR="00257D35"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295.493.000</w:t>
      </w:r>
      <w:r w:rsidR="00257D35" w:rsidRPr="002E1E34">
        <w:rPr>
          <w:rFonts w:ascii="Times New Roman" w:hAnsi="Times New Roman" w:cs="Times New Roman"/>
          <w:color w:val="000000"/>
          <w:sz w:val="24"/>
          <w:szCs w:val="24"/>
          <w:lang w:val="sr-Cyrl-CS"/>
        </w:rPr>
        <w:t xml:space="preserve">,00 </w:t>
      </w:r>
      <w:r w:rsidR="00636338" w:rsidRPr="002E1E34">
        <w:rPr>
          <w:rFonts w:ascii="Times New Roman" w:hAnsi="Times New Roman" w:cs="Times New Roman"/>
          <w:color w:val="000000"/>
          <w:sz w:val="24"/>
          <w:szCs w:val="24"/>
          <w:lang w:val="sr-Cyrl-CS"/>
        </w:rPr>
        <w:t>динара</w:t>
      </w:r>
      <w:bookmarkEnd w:id="0"/>
      <w:r w:rsidR="00636338"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з</w:t>
      </w:r>
      <w:r w:rsidR="00E219EC" w:rsidRPr="002E1E34">
        <w:rPr>
          <w:rFonts w:ascii="Times New Roman" w:hAnsi="Times New Roman" w:cs="Times New Roman"/>
          <w:color w:val="000000"/>
          <w:sz w:val="24"/>
          <w:szCs w:val="24"/>
          <w:lang w:val="sr-Cyrl-CS"/>
        </w:rPr>
        <w:t>а реализацију Програма подршке унапређењу развоја изразито недовољно развијених општина (јединице локалне самоуправе из четврте групе) за 2025.</w:t>
      </w:r>
      <w:r w:rsidR="0053017C"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 xml:space="preserve">годину (у даљем тексту: Програм). </w:t>
      </w:r>
    </w:p>
    <w:p w14:paraId="502C4635" w14:textId="3F26E789" w:rsidR="00C46F42" w:rsidRPr="002E1E34" w:rsidRDefault="00AA6ED3" w:rsidP="00EC7C8D">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E219EC" w:rsidRPr="002E1E34">
        <w:rPr>
          <w:rFonts w:ascii="Times New Roman" w:hAnsi="Times New Roman" w:cs="Times New Roman"/>
          <w:color w:val="000000"/>
          <w:sz w:val="24"/>
          <w:szCs w:val="24"/>
          <w:lang w:val="sr-Cyrl-CS"/>
        </w:rPr>
        <w:t xml:space="preserve">Средства из става </w:t>
      </w:r>
      <w:r w:rsidR="00257D35" w:rsidRPr="002E1E34">
        <w:rPr>
          <w:rFonts w:ascii="Times New Roman" w:hAnsi="Times New Roman" w:cs="Times New Roman"/>
          <w:color w:val="000000"/>
          <w:sz w:val="24"/>
          <w:szCs w:val="24"/>
          <w:lang w:val="sr-Cyrl-CS"/>
        </w:rPr>
        <w:t>1. о</w:t>
      </w:r>
      <w:r w:rsidR="00E219EC" w:rsidRPr="002E1E34">
        <w:rPr>
          <w:rFonts w:ascii="Times New Roman" w:hAnsi="Times New Roman" w:cs="Times New Roman"/>
          <w:color w:val="000000"/>
          <w:sz w:val="24"/>
          <w:szCs w:val="24"/>
          <w:lang w:val="sr-Cyrl-CS"/>
        </w:rPr>
        <w:t>ве</w:t>
      </w:r>
      <w:r w:rsidR="00257D35" w:rsidRPr="002E1E34">
        <w:rPr>
          <w:rFonts w:ascii="Times New Roman" w:hAnsi="Times New Roman" w:cs="Times New Roman"/>
          <w:color w:val="000000"/>
          <w:sz w:val="24"/>
          <w:szCs w:val="24"/>
          <w:lang w:val="sr-Cyrl-CS"/>
        </w:rPr>
        <w:t xml:space="preserve"> г</w:t>
      </w:r>
      <w:r w:rsidR="00E219EC" w:rsidRPr="002E1E34">
        <w:rPr>
          <w:rFonts w:ascii="Times New Roman" w:hAnsi="Times New Roman" w:cs="Times New Roman"/>
          <w:color w:val="000000"/>
          <w:sz w:val="24"/>
          <w:szCs w:val="24"/>
          <w:lang w:val="sr-Cyrl-CS"/>
        </w:rPr>
        <w:t>лаве опредељена су за реализацију:</w:t>
      </w:r>
      <w:r w:rsidR="00257D35" w:rsidRPr="002E1E34">
        <w:rPr>
          <w:rFonts w:ascii="Times New Roman" w:hAnsi="Times New Roman" w:cs="Times New Roman"/>
          <w:color w:val="000000"/>
          <w:sz w:val="24"/>
          <w:szCs w:val="24"/>
          <w:lang w:val="sr-Cyrl-CS"/>
        </w:rPr>
        <w:t xml:space="preserve"> </w:t>
      </w:r>
    </w:p>
    <w:p w14:paraId="4D8E4D8C" w14:textId="69826D04" w:rsidR="00C46F42" w:rsidRPr="002E1E34" w:rsidRDefault="000E444A" w:rsidP="00C21353">
      <w:pPr>
        <w:pStyle w:val="ListParagraph"/>
        <w:numPr>
          <w:ilvl w:val="0"/>
          <w:numId w:val="1"/>
        </w:numPr>
        <w:spacing w:after="150"/>
        <w:ind w:left="0" w:firstLine="36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пројеката </w:t>
      </w:r>
      <w:r w:rsidR="000C715C" w:rsidRPr="002E1E34">
        <w:rPr>
          <w:rFonts w:ascii="Times New Roman" w:hAnsi="Times New Roman" w:cs="Times New Roman"/>
          <w:color w:val="000000"/>
          <w:sz w:val="24"/>
          <w:szCs w:val="24"/>
          <w:lang w:val="sr-Cyrl-CS"/>
        </w:rPr>
        <w:t xml:space="preserve">унапређења капацитета недовољно развијених општина </w:t>
      </w:r>
      <w:r w:rsidR="00390A85" w:rsidRPr="002E1E34">
        <w:rPr>
          <w:rFonts w:ascii="Times New Roman" w:hAnsi="Times New Roman" w:cs="Times New Roman"/>
          <w:color w:val="000000"/>
          <w:sz w:val="24"/>
          <w:szCs w:val="24"/>
          <w:lang w:val="sr-Cyrl-CS"/>
        </w:rPr>
        <w:t>(у даљем тексту: п</w:t>
      </w:r>
      <w:r w:rsidR="00754722" w:rsidRPr="002E1E34">
        <w:rPr>
          <w:rFonts w:ascii="Times New Roman" w:hAnsi="Times New Roman" w:cs="Times New Roman"/>
          <w:color w:val="000000"/>
          <w:sz w:val="24"/>
          <w:szCs w:val="24"/>
          <w:lang w:val="sr-Cyrl-CS"/>
        </w:rPr>
        <w:t>ројеката</w:t>
      </w:r>
      <w:r w:rsidRPr="002E1E34">
        <w:rPr>
          <w:rFonts w:ascii="Times New Roman" w:hAnsi="Times New Roman" w:cs="Times New Roman"/>
          <w:color w:val="000000"/>
          <w:sz w:val="24"/>
          <w:szCs w:val="24"/>
          <w:lang w:val="sr-Cyrl-CS"/>
        </w:rPr>
        <w:t>)</w:t>
      </w:r>
      <w:r w:rsidR="002E59AB" w:rsidRPr="002E1E34">
        <w:rPr>
          <w:rFonts w:ascii="Times New Roman" w:hAnsi="Times New Roman" w:cs="Times New Roman"/>
          <w:color w:val="000000"/>
          <w:sz w:val="24"/>
          <w:szCs w:val="24"/>
          <w:lang w:val="sr-Cyrl-CS"/>
        </w:rPr>
        <w:t>;</w:t>
      </w:r>
    </w:p>
    <w:p w14:paraId="6741DC15" w14:textId="04FC3BE9" w:rsidR="00EC7C8D" w:rsidRPr="002E1E34" w:rsidRDefault="00754722" w:rsidP="00C21353">
      <w:pPr>
        <w:pStyle w:val="ListParagraph"/>
        <w:numPr>
          <w:ilvl w:val="0"/>
          <w:numId w:val="1"/>
        </w:numPr>
        <w:spacing w:after="150"/>
        <w:ind w:left="0" w:firstLine="360"/>
        <w:jc w:val="both"/>
        <w:rPr>
          <w:rFonts w:ascii="Times New Roman" w:hAnsi="Times New Roman" w:cs="Times New Roman"/>
          <w:sz w:val="24"/>
          <w:szCs w:val="24"/>
          <w:lang w:val="sr-Cyrl-CS"/>
        </w:rPr>
      </w:pPr>
      <w:bookmarkStart w:id="1" w:name="_Hlk184756622"/>
      <w:r w:rsidRPr="002E1E34">
        <w:rPr>
          <w:rFonts w:ascii="Times New Roman" w:hAnsi="Times New Roman" w:cs="Times New Roman"/>
          <w:sz w:val="24"/>
          <w:szCs w:val="24"/>
          <w:lang w:val="sr-Cyrl-CS"/>
        </w:rPr>
        <w:t>мера подршке</w:t>
      </w:r>
      <w:r w:rsidR="00EC7C8D" w:rsidRPr="002E1E34">
        <w:rPr>
          <w:rFonts w:ascii="Times New Roman" w:hAnsi="Times New Roman" w:cs="Times New Roman"/>
          <w:sz w:val="24"/>
          <w:szCs w:val="24"/>
          <w:lang w:val="sr-Cyrl-CS"/>
        </w:rPr>
        <w:t xml:space="preserve"> </w:t>
      </w:r>
      <w:r w:rsidR="000C715C" w:rsidRPr="002E1E34">
        <w:rPr>
          <w:rFonts w:ascii="Times New Roman" w:hAnsi="Times New Roman" w:cs="Times New Roman"/>
          <w:sz w:val="24"/>
          <w:szCs w:val="24"/>
          <w:lang w:val="sr-Cyrl-CS"/>
        </w:rPr>
        <w:t xml:space="preserve">изразито недовољно развијеним општинама </w:t>
      </w:r>
      <w:r w:rsidR="00EC7C8D" w:rsidRPr="002E1E34">
        <w:rPr>
          <w:rFonts w:ascii="Times New Roman" w:hAnsi="Times New Roman" w:cs="Times New Roman"/>
          <w:color w:val="000000"/>
          <w:sz w:val="24"/>
          <w:szCs w:val="24"/>
          <w:lang w:val="sr-Cyrl-CS"/>
        </w:rPr>
        <w:t>(</w:t>
      </w:r>
      <w:r w:rsidR="000C715C" w:rsidRPr="002E1E34">
        <w:rPr>
          <w:rFonts w:ascii="Times New Roman" w:hAnsi="Times New Roman" w:cs="Times New Roman"/>
          <w:color w:val="000000"/>
          <w:sz w:val="24"/>
          <w:szCs w:val="24"/>
          <w:lang w:val="sr-Cyrl-CS"/>
        </w:rPr>
        <w:t>јединице локалне самоуправе из четврте групе</w:t>
      </w:r>
      <w:r w:rsidR="00EC7C8D" w:rsidRPr="002E1E34">
        <w:rPr>
          <w:rFonts w:ascii="Times New Roman" w:hAnsi="Times New Roman" w:cs="Times New Roman"/>
          <w:color w:val="000000"/>
          <w:sz w:val="24"/>
          <w:szCs w:val="24"/>
          <w:lang w:val="sr-Cyrl-CS"/>
        </w:rPr>
        <w:t>)</w:t>
      </w:r>
      <w:r w:rsidR="00157483" w:rsidRPr="002E1E34">
        <w:rPr>
          <w:rFonts w:ascii="Times New Roman" w:hAnsi="Times New Roman" w:cs="Times New Roman"/>
          <w:color w:val="000000"/>
          <w:sz w:val="24"/>
          <w:szCs w:val="24"/>
          <w:lang w:val="sr-Cyrl-CS"/>
        </w:rPr>
        <w:t xml:space="preserve"> ради обезбеђивања недостајућих средстава</w:t>
      </w:r>
      <w:r w:rsidR="009A2226" w:rsidRPr="002E1E34">
        <w:rPr>
          <w:rFonts w:ascii="Times New Roman" w:hAnsi="Times New Roman" w:cs="Times New Roman"/>
          <w:color w:val="000000"/>
          <w:sz w:val="24"/>
          <w:szCs w:val="24"/>
          <w:lang w:val="sr-Cyrl-CS"/>
        </w:rPr>
        <w:t xml:space="preserve"> у циљу помоћи изразито недовољно </w:t>
      </w:r>
      <w:r w:rsidR="00F6154B" w:rsidRPr="002E1E34">
        <w:rPr>
          <w:rFonts w:ascii="Times New Roman" w:hAnsi="Times New Roman" w:cs="Times New Roman"/>
          <w:color w:val="000000"/>
          <w:sz w:val="24"/>
          <w:szCs w:val="24"/>
          <w:lang w:val="sr-Cyrl-CS"/>
        </w:rPr>
        <w:t xml:space="preserve"> развијени</w:t>
      </w:r>
      <w:r w:rsidR="009A2226" w:rsidRPr="002E1E34">
        <w:rPr>
          <w:rFonts w:ascii="Times New Roman" w:hAnsi="Times New Roman" w:cs="Times New Roman"/>
          <w:color w:val="000000"/>
          <w:sz w:val="24"/>
          <w:szCs w:val="24"/>
          <w:lang w:val="sr-Cyrl-CS"/>
        </w:rPr>
        <w:t>м општинама</w:t>
      </w:r>
      <w:r w:rsidR="00F6154B" w:rsidRPr="002E1E34">
        <w:rPr>
          <w:rFonts w:ascii="Times New Roman" w:hAnsi="Times New Roman" w:cs="Times New Roman"/>
          <w:color w:val="000000"/>
          <w:sz w:val="24"/>
          <w:szCs w:val="24"/>
          <w:lang w:val="sr-Cyrl-CS"/>
        </w:rPr>
        <w:t xml:space="preserve"> </w:t>
      </w:r>
      <w:bookmarkEnd w:id="1"/>
      <w:r w:rsidR="00F6154B" w:rsidRPr="002E1E34">
        <w:rPr>
          <w:rFonts w:ascii="Times New Roman" w:hAnsi="Times New Roman" w:cs="Times New Roman"/>
          <w:color w:val="000000"/>
          <w:sz w:val="24"/>
          <w:szCs w:val="24"/>
          <w:lang w:val="sr-Cyrl-CS"/>
        </w:rPr>
        <w:t xml:space="preserve">у </w:t>
      </w:r>
      <w:r w:rsidR="009A2226" w:rsidRPr="002E1E34">
        <w:rPr>
          <w:rFonts w:ascii="Times New Roman" w:hAnsi="Times New Roman" w:cs="Times New Roman"/>
          <w:color w:val="000000"/>
          <w:sz w:val="24"/>
          <w:szCs w:val="24"/>
          <w:lang w:val="sr-Cyrl-CS"/>
        </w:rPr>
        <w:t>областима из главе IV</w:t>
      </w:r>
      <w:r w:rsidR="002E59AB" w:rsidRPr="002E1E34">
        <w:rPr>
          <w:rFonts w:ascii="Times New Roman" w:hAnsi="Times New Roman" w:cs="Times New Roman"/>
          <w:color w:val="000000"/>
          <w:sz w:val="24"/>
          <w:szCs w:val="24"/>
          <w:lang w:val="sr-Cyrl-CS"/>
        </w:rPr>
        <w:t>.</w:t>
      </w:r>
      <w:r w:rsidR="0053017C" w:rsidRPr="002E1E34">
        <w:rPr>
          <w:rFonts w:ascii="Times New Roman" w:hAnsi="Times New Roman" w:cs="Times New Roman"/>
          <w:color w:val="000000"/>
          <w:sz w:val="24"/>
          <w:szCs w:val="24"/>
          <w:lang w:val="sr-Cyrl-CS"/>
        </w:rPr>
        <w:t xml:space="preserve"> </w:t>
      </w:r>
      <w:r w:rsidR="00C053A5" w:rsidRPr="002E1E34">
        <w:rPr>
          <w:rFonts w:ascii="Times New Roman" w:hAnsi="Times New Roman" w:cs="Times New Roman"/>
          <w:color w:val="000000"/>
          <w:sz w:val="24"/>
          <w:szCs w:val="24"/>
          <w:lang w:val="sr-Cyrl-CS"/>
        </w:rPr>
        <w:t>ОБЛАСТИ ФИНАНСИРАЊА КОЈЕ СУ ОБУХВАЋЕНЕ ПРОГРАМОМ</w:t>
      </w:r>
      <w:r w:rsidR="009A2226" w:rsidRPr="002E1E34">
        <w:rPr>
          <w:rFonts w:ascii="Times New Roman" w:hAnsi="Times New Roman" w:cs="Times New Roman"/>
          <w:color w:val="000000"/>
          <w:sz w:val="24"/>
          <w:szCs w:val="24"/>
          <w:lang w:val="sr-Cyrl-CS"/>
        </w:rPr>
        <w:t>,</w:t>
      </w:r>
      <w:r w:rsidR="00F6154B" w:rsidRPr="002E1E34">
        <w:rPr>
          <w:rFonts w:ascii="Times New Roman" w:hAnsi="Times New Roman" w:cs="Times New Roman"/>
          <w:color w:val="000000"/>
          <w:sz w:val="24"/>
          <w:szCs w:val="24"/>
          <w:lang w:val="sr-Cyrl-CS"/>
        </w:rPr>
        <w:t xml:space="preserve"> </w:t>
      </w:r>
      <w:r w:rsidR="009A2226" w:rsidRPr="002E1E34">
        <w:rPr>
          <w:rFonts w:ascii="Times New Roman" w:hAnsi="Times New Roman" w:cs="Times New Roman"/>
          <w:color w:val="000000"/>
          <w:sz w:val="24"/>
          <w:szCs w:val="24"/>
          <w:lang w:val="sr-Cyrl-CS"/>
        </w:rPr>
        <w:t>тач</w:t>
      </w:r>
      <w:r w:rsidR="00F6154B" w:rsidRPr="002E1E34">
        <w:rPr>
          <w:rFonts w:ascii="Times New Roman" w:hAnsi="Times New Roman" w:cs="Times New Roman"/>
          <w:color w:val="000000"/>
          <w:sz w:val="24"/>
          <w:szCs w:val="24"/>
          <w:lang w:val="sr-Cyrl-CS"/>
        </w:rPr>
        <w:t>ка 2</w:t>
      </w:r>
      <w:r w:rsidR="002E59AB" w:rsidRPr="002E1E34">
        <w:rPr>
          <w:rFonts w:ascii="Times New Roman" w:hAnsi="Times New Roman" w:cs="Times New Roman"/>
          <w:color w:val="000000"/>
          <w:sz w:val="24"/>
          <w:szCs w:val="24"/>
          <w:lang w:val="sr-Cyrl-CS"/>
        </w:rPr>
        <w:t>)</w:t>
      </w:r>
      <w:r w:rsidR="00F6154B" w:rsidRPr="002E1E34">
        <w:rPr>
          <w:rFonts w:ascii="Times New Roman" w:hAnsi="Times New Roman" w:cs="Times New Roman"/>
          <w:color w:val="000000"/>
          <w:sz w:val="24"/>
          <w:szCs w:val="24"/>
          <w:lang w:val="sr-Cyrl-CS"/>
        </w:rPr>
        <w:t xml:space="preserve"> Програма</w:t>
      </w:r>
      <w:r w:rsidR="00390A85" w:rsidRPr="002E1E34">
        <w:rPr>
          <w:rFonts w:ascii="Times New Roman" w:hAnsi="Times New Roman" w:cs="Times New Roman"/>
          <w:color w:val="000000"/>
          <w:sz w:val="24"/>
          <w:szCs w:val="24"/>
          <w:lang w:val="sr-Cyrl-CS"/>
        </w:rPr>
        <w:t xml:space="preserve"> (у даљем тексту: мера подршке)</w:t>
      </w:r>
      <w:r w:rsidR="002E59AB" w:rsidRPr="002E1E34">
        <w:rPr>
          <w:rFonts w:ascii="Times New Roman" w:hAnsi="Times New Roman" w:cs="Times New Roman"/>
          <w:color w:val="000000"/>
          <w:sz w:val="24"/>
          <w:szCs w:val="24"/>
          <w:lang w:val="sr-Cyrl-CS"/>
        </w:rPr>
        <w:t>;</w:t>
      </w:r>
    </w:p>
    <w:p w14:paraId="64A504DE" w14:textId="05792CF8" w:rsidR="00E82561" w:rsidRPr="002E1E34" w:rsidRDefault="002E59AB" w:rsidP="00EC7C8D">
      <w:pPr>
        <w:pStyle w:val="ListParagraph"/>
        <w:numPr>
          <w:ilvl w:val="0"/>
          <w:numId w:val="1"/>
        </w:numPr>
        <w:spacing w:after="150"/>
        <w:jc w:val="both"/>
        <w:rPr>
          <w:rFonts w:ascii="Times New Roman" w:hAnsi="Times New Roman" w:cs="Times New Roman"/>
          <w:sz w:val="24"/>
          <w:szCs w:val="24"/>
          <w:lang w:val="sr-Cyrl-CS"/>
        </w:rPr>
      </w:pPr>
      <w:r w:rsidRPr="002E1E34">
        <w:rPr>
          <w:rFonts w:ascii="Times New Roman" w:hAnsi="Times New Roman" w:cs="Times New Roman"/>
          <w:sz w:val="24"/>
          <w:szCs w:val="24"/>
          <w:lang w:val="sr-Cyrl-CS"/>
        </w:rPr>
        <w:t>пројекта „</w:t>
      </w:r>
      <w:r w:rsidR="00E82561" w:rsidRPr="002E1E34">
        <w:rPr>
          <w:rFonts w:ascii="Times New Roman" w:hAnsi="Times New Roman" w:cs="Times New Roman"/>
          <w:sz w:val="24"/>
          <w:szCs w:val="24"/>
          <w:lang w:val="sr-Cyrl-CS"/>
        </w:rPr>
        <w:t>Изградња градске пијаце у Сурдулици</w:t>
      </w:r>
      <w:r w:rsidR="00636338" w:rsidRPr="002E1E34">
        <w:rPr>
          <w:rFonts w:ascii="Times New Roman" w:hAnsi="Times New Roman" w:cs="Times New Roman"/>
          <w:sz w:val="24"/>
          <w:szCs w:val="24"/>
          <w:lang w:val="sr-Cyrl-CS"/>
        </w:rPr>
        <w:t xml:space="preserve"> </w:t>
      </w:r>
      <w:r w:rsidR="00E82561" w:rsidRPr="002E1E34">
        <w:rPr>
          <w:rFonts w:ascii="Times New Roman" w:hAnsi="Times New Roman" w:cs="Times New Roman"/>
          <w:sz w:val="24"/>
          <w:szCs w:val="24"/>
          <w:lang w:val="sr-Cyrl-CS"/>
        </w:rPr>
        <w:t>-</w:t>
      </w:r>
      <w:r w:rsidR="00636338" w:rsidRPr="002E1E34">
        <w:rPr>
          <w:rFonts w:ascii="Times New Roman" w:hAnsi="Times New Roman" w:cs="Times New Roman"/>
          <w:sz w:val="24"/>
          <w:szCs w:val="24"/>
          <w:lang w:val="sr-Cyrl-CS"/>
        </w:rPr>
        <w:t xml:space="preserve"> </w:t>
      </w:r>
      <w:r w:rsidR="000C715C" w:rsidRPr="002E1E34">
        <w:rPr>
          <w:rFonts w:ascii="Times New Roman" w:hAnsi="Times New Roman" w:cs="Times New Roman"/>
          <w:sz w:val="24"/>
          <w:szCs w:val="24"/>
          <w:lang w:val="sr-Cyrl-CS"/>
        </w:rPr>
        <w:t>ТРЕЋА</w:t>
      </w:r>
      <w:r w:rsidR="00E82561" w:rsidRPr="002E1E34">
        <w:rPr>
          <w:rFonts w:ascii="Times New Roman" w:hAnsi="Times New Roman" w:cs="Times New Roman"/>
          <w:sz w:val="24"/>
          <w:szCs w:val="24"/>
          <w:lang w:val="sr-Cyrl-CS"/>
        </w:rPr>
        <w:t xml:space="preserve"> ФАЗА</w:t>
      </w:r>
      <w:r w:rsidR="0053017C" w:rsidRPr="002E1E34">
        <w:rPr>
          <w:rFonts w:ascii="Times New Roman" w:hAnsi="Times New Roman" w:cs="Times New Roman"/>
          <w:sz w:val="24"/>
          <w:szCs w:val="24"/>
          <w:lang w:val="sr-Cyrl-CS"/>
        </w:rPr>
        <w:t>ˮ.</w:t>
      </w:r>
    </w:p>
    <w:p w14:paraId="29B8A06D" w14:textId="3F83441A" w:rsidR="00C46F42" w:rsidRPr="002E1E34" w:rsidRDefault="00AA6ED3"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 xml:space="preserve">Програм спроводи Кабинет министра без портфеља задуженог за унапређење развоја недовољно развијених општина на територији Републике Србије </w:t>
      </w:r>
      <w:r w:rsidR="00257D35" w:rsidRPr="002E1E34">
        <w:rPr>
          <w:rFonts w:ascii="Times New Roman" w:hAnsi="Times New Roman" w:cs="Times New Roman"/>
          <w:color w:val="000000"/>
          <w:sz w:val="24"/>
          <w:szCs w:val="24"/>
          <w:lang w:val="sr-Cyrl-CS"/>
        </w:rPr>
        <w:t xml:space="preserve">(у </w:t>
      </w:r>
      <w:r w:rsidR="000C715C" w:rsidRPr="002E1E34">
        <w:rPr>
          <w:rFonts w:ascii="Times New Roman" w:hAnsi="Times New Roman" w:cs="Times New Roman"/>
          <w:color w:val="000000"/>
          <w:sz w:val="24"/>
          <w:szCs w:val="24"/>
          <w:lang w:val="sr-Cyrl-CS"/>
        </w:rPr>
        <w:t>даљем тексту</w:t>
      </w:r>
      <w:r w:rsidR="00257D35"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Кабинет министра</w:t>
      </w:r>
      <w:r w:rsidR="00257D35" w:rsidRPr="002E1E34">
        <w:rPr>
          <w:rFonts w:ascii="Times New Roman" w:hAnsi="Times New Roman" w:cs="Times New Roman"/>
          <w:color w:val="000000"/>
          <w:sz w:val="24"/>
          <w:szCs w:val="24"/>
          <w:lang w:val="sr-Cyrl-CS"/>
        </w:rPr>
        <w:t>).</w:t>
      </w:r>
    </w:p>
    <w:p w14:paraId="29D85E3B" w14:textId="77777777" w:rsidR="007C0B79" w:rsidRPr="002E1E34" w:rsidRDefault="007C0B79" w:rsidP="007C0B79">
      <w:pPr>
        <w:spacing w:after="0"/>
        <w:jc w:val="both"/>
        <w:rPr>
          <w:rFonts w:ascii="Times New Roman" w:hAnsi="Times New Roman" w:cs="Times New Roman"/>
          <w:sz w:val="24"/>
          <w:szCs w:val="24"/>
          <w:lang w:val="sr-Cyrl-CS"/>
        </w:rPr>
      </w:pPr>
    </w:p>
    <w:p w14:paraId="2AEF3F07" w14:textId="600E5886"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II. ЦИЉ ПРОГРАМА</w:t>
      </w:r>
    </w:p>
    <w:p w14:paraId="2166EE8A" w14:textId="77777777" w:rsidR="007C0B79" w:rsidRPr="002E1E34" w:rsidRDefault="007C0B79" w:rsidP="007C0B79">
      <w:pPr>
        <w:spacing w:after="0"/>
        <w:jc w:val="center"/>
        <w:rPr>
          <w:rFonts w:ascii="Times New Roman" w:hAnsi="Times New Roman" w:cs="Times New Roman"/>
          <w:sz w:val="24"/>
          <w:szCs w:val="24"/>
          <w:lang w:val="sr-Cyrl-CS"/>
        </w:rPr>
      </w:pPr>
    </w:p>
    <w:p w14:paraId="3751C9AF" w14:textId="63E0986E" w:rsidR="00C46F42" w:rsidRPr="002E1E34" w:rsidRDefault="00AA6ED3"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Реализација пројеката</w:t>
      </w:r>
      <w:r w:rsidR="00390A85" w:rsidRPr="002E1E34">
        <w:rPr>
          <w:rFonts w:ascii="Times New Roman" w:hAnsi="Times New Roman" w:cs="Times New Roman"/>
          <w:color w:val="000000"/>
          <w:sz w:val="24"/>
          <w:szCs w:val="24"/>
          <w:lang w:val="sr-Cyrl-CS"/>
        </w:rPr>
        <w:t xml:space="preserve"> и мера подршке</w:t>
      </w:r>
      <w:r w:rsidR="00257D35"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 xml:space="preserve">има за циљ подизање капацитета у области изградње, реконструкције и </w:t>
      </w:r>
      <w:r w:rsidR="00836C34" w:rsidRPr="002E1E34">
        <w:rPr>
          <w:rFonts w:ascii="Times New Roman" w:hAnsi="Times New Roman" w:cs="Times New Roman"/>
          <w:color w:val="000000"/>
          <w:sz w:val="24"/>
          <w:szCs w:val="24"/>
          <w:lang w:val="sr-Cyrl-CS"/>
        </w:rPr>
        <w:t>опремања</w:t>
      </w:r>
      <w:r w:rsidR="00157483"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објеката</w:t>
      </w:r>
      <w:r w:rsidR="008F2A39" w:rsidRPr="002E1E34">
        <w:rPr>
          <w:rFonts w:ascii="Times New Roman" w:hAnsi="Times New Roman" w:cs="Times New Roman"/>
          <w:color w:val="000000"/>
          <w:sz w:val="24"/>
          <w:szCs w:val="24"/>
          <w:lang w:val="sr-Cyrl-CS"/>
        </w:rPr>
        <w:t>,</w:t>
      </w:r>
      <w:r w:rsidR="00836C34" w:rsidRPr="002E1E34">
        <w:rPr>
          <w:rFonts w:ascii="Times New Roman" w:hAnsi="Times New Roman" w:cs="Times New Roman"/>
          <w:color w:val="000000"/>
          <w:sz w:val="24"/>
          <w:szCs w:val="24"/>
          <w:lang w:val="sr-Cyrl-CS"/>
        </w:rPr>
        <w:t xml:space="preserve"> набавке</w:t>
      </w:r>
      <w:r w:rsidR="00157483" w:rsidRPr="002E1E34">
        <w:rPr>
          <w:rFonts w:ascii="Times New Roman" w:hAnsi="Times New Roman" w:cs="Times New Roman"/>
          <w:color w:val="000000"/>
          <w:sz w:val="24"/>
          <w:szCs w:val="24"/>
          <w:lang w:val="sr-Cyrl-CS"/>
        </w:rPr>
        <w:t xml:space="preserve"> опреме</w:t>
      </w:r>
      <w:r w:rsidR="000C715C" w:rsidRPr="002E1E34">
        <w:rPr>
          <w:rFonts w:ascii="Times New Roman" w:hAnsi="Times New Roman" w:cs="Times New Roman"/>
          <w:color w:val="000000"/>
          <w:sz w:val="24"/>
          <w:szCs w:val="24"/>
          <w:lang w:val="sr-Cyrl-CS"/>
        </w:rPr>
        <w:t xml:space="preserve"> </w:t>
      </w:r>
      <w:r w:rsidR="00157483"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 xml:space="preserve">од значаја за изразито недовољно развијене општине </w:t>
      </w:r>
      <w:r w:rsidR="008F2A39" w:rsidRPr="002E1E34">
        <w:rPr>
          <w:rFonts w:ascii="Times New Roman" w:hAnsi="Times New Roman" w:cs="Times New Roman"/>
          <w:color w:val="000000"/>
          <w:sz w:val="24"/>
          <w:szCs w:val="24"/>
          <w:lang w:val="sr-Cyrl-CS"/>
        </w:rPr>
        <w:t xml:space="preserve">и </w:t>
      </w:r>
      <w:r w:rsidR="00636338" w:rsidRPr="002E1E34">
        <w:rPr>
          <w:rFonts w:ascii="Times New Roman" w:hAnsi="Times New Roman" w:cs="Times New Roman"/>
          <w:color w:val="000000"/>
          <w:sz w:val="24"/>
          <w:szCs w:val="24"/>
          <w:lang w:val="sr-Cyrl-CS"/>
        </w:rPr>
        <w:t>предузимања</w:t>
      </w:r>
      <w:r w:rsidR="008F2A39" w:rsidRPr="002E1E34">
        <w:rPr>
          <w:rFonts w:ascii="Times New Roman" w:hAnsi="Times New Roman" w:cs="Times New Roman"/>
          <w:color w:val="000000"/>
          <w:sz w:val="24"/>
          <w:szCs w:val="24"/>
          <w:lang w:val="sr-Cyrl-CS"/>
        </w:rPr>
        <w:t xml:space="preserve"> мера у </w:t>
      </w:r>
      <w:r w:rsidR="000C715C" w:rsidRPr="002E1E34">
        <w:rPr>
          <w:rFonts w:ascii="Times New Roman" w:hAnsi="Times New Roman" w:cs="Times New Roman"/>
          <w:color w:val="000000"/>
          <w:sz w:val="24"/>
          <w:szCs w:val="24"/>
          <w:lang w:val="sr-Cyrl-CS"/>
        </w:rPr>
        <w:t xml:space="preserve">циљу </w:t>
      </w:r>
      <w:r w:rsidR="005E7E18" w:rsidRPr="002E1E34">
        <w:rPr>
          <w:rFonts w:ascii="Times New Roman" w:hAnsi="Times New Roman" w:cs="Times New Roman"/>
          <w:color w:val="000000"/>
          <w:sz w:val="24"/>
          <w:szCs w:val="24"/>
          <w:lang w:val="sr-Cyrl-CS"/>
        </w:rPr>
        <w:t>помоћи</w:t>
      </w:r>
      <w:r w:rsidR="008F2A39" w:rsidRPr="002E1E34">
        <w:rPr>
          <w:rFonts w:ascii="Times New Roman" w:hAnsi="Times New Roman" w:cs="Times New Roman"/>
          <w:color w:val="000000"/>
          <w:sz w:val="24"/>
          <w:szCs w:val="24"/>
          <w:lang w:val="sr-Cyrl-CS"/>
        </w:rPr>
        <w:t xml:space="preserve"> изразито недовољно развијен</w:t>
      </w:r>
      <w:r w:rsidR="005E7E18" w:rsidRPr="002E1E34">
        <w:rPr>
          <w:rFonts w:ascii="Times New Roman" w:hAnsi="Times New Roman" w:cs="Times New Roman"/>
          <w:color w:val="000000"/>
          <w:sz w:val="24"/>
          <w:szCs w:val="24"/>
          <w:lang w:val="sr-Cyrl-CS"/>
        </w:rPr>
        <w:t>им</w:t>
      </w:r>
      <w:r w:rsidR="008F2A39" w:rsidRPr="002E1E34">
        <w:rPr>
          <w:rFonts w:ascii="Times New Roman" w:hAnsi="Times New Roman" w:cs="Times New Roman"/>
          <w:color w:val="000000"/>
          <w:sz w:val="24"/>
          <w:szCs w:val="24"/>
          <w:lang w:val="sr-Cyrl-CS"/>
        </w:rPr>
        <w:t xml:space="preserve"> општин</w:t>
      </w:r>
      <w:r w:rsidR="005E7E18" w:rsidRPr="002E1E34">
        <w:rPr>
          <w:rFonts w:ascii="Times New Roman" w:hAnsi="Times New Roman" w:cs="Times New Roman"/>
          <w:color w:val="000000"/>
          <w:sz w:val="24"/>
          <w:szCs w:val="24"/>
          <w:lang w:val="sr-Cyrl-CS"/>
        </w:rPr>
        <w:t>ама</w:t>
      </w:r>
      <w:r w:rsidR="008F2A39" w:rsidRPr="002E1E34">
        <w:rPr>
          <w:rFonts w:ascii="Times New Roman" w:hAnsi="Times New Roman" w:cs="Times New Roman"/>
          <w:color w:val="000000"/>
          <w:sz w:val="24"/>
          <w:szCs w:val="24"/>
          <w:lang w:val="sr-Cyrl-CS"/>
        </w:rPr>
        <w:t>.</w:t>
      </w:r>
    </w:p>
    <w:p w14:paraId="57B305C1" w14:textId="620797C3" w:rsidR="00F6154B" w:rsidRPr="002E1E34" w:rsidRDefault="002E59AB"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157483" w:rsidRPr="002E1E34">
        <w:rPr>
          <w:rFonts w:ascii="Times New Roman" w:hAnsi="Times New Roman" w:cs="Times New Roman"/>
          <w:color w:val="000000"/>
          <w:sz w:val="24"/>
          <w:szCs w:val="24"/>
          <w:lang w:val="sr-Cyrl-CS"/>
        </w:rPr>
        <w:t>Објекти који су предмет изградње, реконструкције и опремања морају бити у својини јединица локалне самоуправе.</w:t>
      </w:r>
    </w:p>
    <w:p w14:paraId="5856025C" w14:textId="77777777" w:rsidR="007C0B79" w:rsidRPr="002E1E34" w:rsidRDefault="007C0B79" w:rsidP="007C0B79">
      <w:pPr>
        <w:spacing w:after="0"/>
        <w:jc w:val="both"/>
        <w:rPr>
          <w:rFonts w:ascii="Times New Roman" w:hAnsi="Times New Roman" w:cs="Times New Roman"/>
          <w:color w:val="000000"/>
          <w:sz w:val="24"/>
          <w:szCs w:val="24"/>
          <w:lang w:val="sr-Cyrl-CS"/>
        </w:rPr>
      </w:pPr>
    </w:p>
    <w:p w14:paraId="09F0AC63" w14:textId="787017BB"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lastRenderedPageBreak/>
        <w:t xml:space="preserve">III. ПОДНОСИЛАЦ </w:t>
      </w:r>
    </w:p>
    <w:p w14:paraId="7F4B68B3" w14:textId="77777777" w:rsidR="007C0B79" w:rsidRPr="002E1E34" w:rsidRDefault="007C0B79" w:rsidP="007C0B79">
      <w:pPr>
        <w:spacing w:after="0"/>
        <w:jc w:val="center"/>
        <w:rPr>
          <w:rFonts w:ascii="Times New Roman" w:hAnsi="Times New Roman" w:cs="Times New Roman"/>
          <w:sz w:val="24"/>
          <w:szCs w:val="24"/>
          <w:lang w:val="sr-Cyrl-CS"/>
        </w:rPr>
      </w:pPr>
    </w:p>
    <w:p w14:paraId="7111FB53" w14:textId="6A2ADCDA" w:rsidR="00C46F42" w:rsidRPr="002E1E34" w:rsidRDefault="00AA6ED3"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 xml:space="preserve">Право на подношење пријаве пројекта </w:t>
      </w:r>
      <w:r w:rsidR="00390A85" w:rsidRPr="002E1E34">
        <w:rPr>
          <w:rFonts w:ascii="Times New Roman" w:hAnsi="Times New Roman" w:cs="Times New Roman"/>
          <w:color w:val="000000"/>
          <w:sz w:val="24"/>
          <w:szCs w:val="24"/>
          <w:lang w:val="sr-Cyrl-CS"/>
        </w:rPr>
        <w:t xml:space="preserve">и </w:t>
      </w:r>
      <w:r w:rsidR="00F6154B" w:rsidRPr="002E1E34">
        <w:rPr>
          <w:rFonts w:ascii="Times New Roman" w:hAnsi="Times New Roman" w:cs="Times New Roman"/>
          <w:color w:val="000000"/>
          <w:sz w:val="24"/>
          <w:szCs w:val="24"/>
          <w:lang w:val="sr-Cyrl-CS"/>
        </w:rPr>
        <w:t>захтева за мере</w:t>
      </w:r>
      <w:r w:rsidR="00390A85" w:rsidRPr="002E1E34">
        <w:rPr>
          <w:rFonts w:ascii="Times New Roman" w:hAnsi="Times New Roman" w:cs="Times New Roman"/>
          <w:color w:val="000000"/>
          <w:sz w:val="24"/>
          <w:szCs w:val="24"/>
          <w:lang w:val="sr-Cyrl-CS"/>
        </w:rPr>
        <w:t xml:space="preserve"> подршке</w:t>
      </w:r>
      <w:r w:rsidR="00257D35"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 xml:space="preserve">имају јединице локалне самоуправе које чине четврту групу изразито недовољно развијених јединица локалне самоуправе чији је степен развијености испод 60% републичког просека </w:t>
      </w:r>
      <w:r w:rsidR="00257D35" w:rsidRPr="002E1E34">
        <w:rPr>
          <w:rFonts w:ascii="Times New Roman" w:hAnsi="Times New Roman" w:cs="Times New Roman"/>
          <w:color w:val="000000"/>
          <w:sz w:val="24"/>
          <w:szCs w:val="24"/>
          <w:lang w:val="sr-Cyrl-CS"/>
        </w:rPr>
        <w:t>– А</w:t>
      </w:r>
      <w:r w:rsidR="000C715C" w:rsidRPr="002E1E34">
        <w:rPr>
          <w:rFonts w:ascii="Times New Roman" w:hAnsi="Times New Roman" w:cs="Times New Roman"/>
          <w:color w:val="000000"/>
          <w:sz w:val="24"/>
          <w:szCs w:val="24"/>
          <w:lang w:val="sr-Cyrl-CS"/>
        </w:rPr>
        <w:t>лексинац</w:t>
      </w:r>
      <w:r w:rsidR="00257D35" w:rsidRPr="002E1E34">
        <w:rPr>
          <w:rFonts w:ascii="Times New Roman" w:hAnsi="Times New Roman" w:cs="Times New Roman"/>
          <w:color w:val="000000"/>
          <w:sz w:val="24"/>
          <w:szCs w:val="24"/>
          <w:lang w:val="sr-Cyrl-CS"/>
        </w:rPr>
        <w:t>, Б</w:t>
      </w:r>
      <w:r w:rsidR="000C715C" w:rsidRPr="002E1E34">
        <w:rPr>
          <w:rFonts w:ascii="Times New Roman" w:hAnsi="Times New Roman" w:cs="Times New Roman"/>
          <w:color w:val="000000"/>
          <w:sz w:val="24"/>
          <w:szCs w:val="24"/>
          <w:lang w:val="sr-Cyrl-CS"/>
        </w:rPr>
        <w:t>абушница</w:t>
      </w:r>
      <w:r w:rsidR="00257D35"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Бела Паланка</w:t>
      </w:r>
      <w:r w:rsidR="00257D35" w:rsidRPr="002E1E34">
        <w:rPr>
          <w:rFonts w:ascii="Times New Roman" w:hAnsi="Times New Roman" w:cs="Times New Roman"/>
          <w:color w:val="000000"/>
          <w:sz w:val="24"/>
          <w:szCs w:val="24"/>
          <w:lang w:val="sr-Cyrl-CS"/>
        </w:rPr>
        <w:t>, Б</w:t>
      </w:r>
      <w:r w:rsidR="000C715C" w:rsidRPr="002E1E34">
        <w:rPr>
          <w:rFonts w:ascii="Times New Roman" w:hAnsi="Times New Roman" w:cs="Times New Roman"/>
          <w:color w:val="000000"/>
          <w:sz w:val="24"/>
          <w:szCs w:val="24"/>
          <w:lang w:val="sr-Cyrl-CS"/>
        </w:rPr>
        <w:t>лаце</w:t>
      </w:r>
      <w:r w:rsidR="00257D35" w:rsidRPr="002E1E34">
        <w:rPr>
          <w:rFonts w:ascii="Times New Roman" w:hAnsi="Times New Roman" w:cs="Times New Roman"/>
          <w:color w:val="000000"/>
          <w:sz w:val="24"/>
          <w:szCs w:val="24"/>
          <w:lang w:val="sr-Cyrl-CS"/>
        </w:rPr>
        <w:t>, Б</w:t>
      </w:r>
      <w:r w:rsidR="000C715C" w:rsidRPr="002E1E34">
        <w:rPr>
          <w:rFonts w:ascii="Times New Roman" w:hAnsi="Times New Roman" w:cs="Times New Roman"/>
          <w:color w:val="000000"/>
          <w:sz w:val="24"/>
          <w:szCs w:val="24"/>
          <w:lang w:val="sr-Cyrl-CS"/>
        </w:rPr>
        <w:t>ојник</w:t>
      </w:r>
      <w:r w:rsidR="00257D35" w:rsidRPr="002E1E34">
        <w:rPr>
          <w:rFonts w:ascii="Times New Roman" w:hAnsi="Times New Roman" w:cs="Times New Roman"/>
          <w:color w:val="000000"/>
          <w:sz w:val="24"/>
          <w:szCs w:val="24"/>
          <w:lang w:val="sr-Cyrl-CS"/>
        </w:rPr>
        <w:t>, Б</w:t>
      </w:r>
      <w:r w:rsidR="000C715C" w:rsidRPr="002E1E34">
        <w:rPr>
          <w:rFonts w:ascii="Times New Roman" w:hAnsi="Times New Roman" w:cs="Times New Roman"/>
          <w:color w:val="000000"/>
          <w:sz w:val="24"/>
          <w:szCs w:val="24"/>
          <w:lang w:val="sr-Cyrl-CS"/>
        </w:rPr>
        <w:t>осилеград</w:t>
      </w:r>
      <w:r w:rsidR="00257D35" w:rsidRPr="002E1E34">
        <w:rPr>
          <w:rFonts w:ascii="Times New Roman" w:hAnsi="Times New Roman" w:cs="Times New Roman"/>
          <w:color w:val="000000"/>
          <w:sz w:val="24"/>
          <w:szCs w:val="24"/>
          <w:lang w:val="sr-Cyrl-CS"/>
        </w:rPr>
        <w:t>, Б</w:t>
      </w:r>
      <w:r w:rsidR="000C715C" w:rsidRPr="002E1E34">
        <w:rPr>
          <w:rFonts w:ascii="Times New Roman" w:hAnsi="Times New Roman" w:cs="Times New Roman"/>
          <w:color w:val="000000"/>
          <w:sz w:val="24"/>
          <w:szCs w:val="24"/>
          <w:lang w:val="sr-Cyrl-CS"/>
        </w:rPr>
        <w:t>рус</w:t>
      </w:r>
      <w:r w:rsidR="00257D35" w:rsidRPr="002E1E34">
        <w:rPr>
          <w:rFonts w:ascii="Times New Roman" w:hAnsi="Times New Roman" w:cs="Times New Roman"/>
          <w:color w:val="000000"/>
          <w:sz w:val="24"/>
          <w:szCs w:val="24"/>
          <w:lang w:val="sr-Cyrl-CS"/>
        </w:rPr>
        <w:t>, Б</w:t>
      </w:r>
      <w:r w:rsidR="000C715C" w:rsidRPr="002E1E34">
        <w:rPr>
          <w:rFonts w:ascii="Times New Roman" w:hAnsi="Times New Roman" w:cs="Times New Roman"/>
          <w:color w:val="000000"/>
          <w:sz w:val="24"/>
          <w:szCs w:val="24"/>
          <w:lang w:val="sr-Cyrl-CS"/>
        </w:rPr>
        <w:t>ујановац</w:t>
      </w:r>
      <w:r w:rsidR="00257D35" w:rsidRPr="002E1E34">
        <w:rPr>
          <w:rFonts w:ascii="Times New Roman" w:hAnsi="Times New Roman" w:cs="Times New Roman"/>
          <w:color w:val="000000"/>
          <w:sz w:val="24"/>
          <w:szCs w:val="24"/>
          <w:lang w:val="sr-Cyrl-CS"/>
        </w:rPr>
        <w:t>, В</w:t>
      </w:r>
      <w:r w:rsidR="000C715C" w:rsidRPr="002E1E34">
        <w:rPr>
          <w:rFonts w:ascii="Times New Roman" w:hAnsi="Times New Roman" w:cs="Times New Roman"/>
          <w:color w:val="000000"/>
          <w:sz w:val="24"/>
          <w:szCs w:val="24"/>
          <w:lang w:val="sr-Cyrl-CS"/>
        </w:rPr>
        <w:t>арварин</w:t>
      </w:r>
      <w:r w:rsidR="00257D35" w:rsidRPr="002E1E34">
        <w:rPr>
          <w:rFonts w:ascii="Times New Roman" w:hAnsi="Times New Roman" w:cs="Times New Roman"/>
          <w:color w:val="000000"/>
          <w:sz w:val="24"/>
          <w:szCs w:val="24"/>
          <w:lang w:val="sr-Cyrl-CS"/>
        </w:rPr>
        <w:t xml:space="preserve">, </w:t>
      </w:r>
      <w:r w:rsidR="000C715C" w:rsidRPr="002E1E34">
        <w:rPr>
          <w:rFonts w:ascii="Times New Roman" w:hAnsi="Times New Roman" w:cs="Times New Roman"/>
          <w:color w:val="000000"/>
          <w:sz w:val="24"/>
          <w:szCs w:val="24"/>
          <w:lang w:val="sr-Cyrl-CS"/>
        </w:rPr>
        <w:t>Владичин Хан</w:t>
      </w:r>
      <w:r w:rsidR="00257D35" w:rsidRPr="002E1E34">
        <w:rPr>
          <w:rFonts w:ascii="Times New Roman" w:hAnsi="Times New Roman" w:cs="Times New Roman"/>
          <w:color w:val="000000"/>
          <w:sz w:val="24"/>
          <w:szCs w:val="24"/>
          <w:lang w:val="sr-Cyrl-CS"/>
        </w:rPr>
        <w:t>, В</w:t>
      </w:r>
      <w:r w:rsidR="000C715C" w:rsidRPr="002E1E34">
        <w:rPr>
          <w:rFonts w:ascii="Times New Roman" w:hAnsi="Times New Roman" w:cs="Times New Roman"/>
          <w:color w:val="000000"/>
          <w:sz w:val="24"/>
          <w:szCs w:val="24"/>
          <w:lang w:val="sr-Cyrl-CS"/>
        </w:rPr>
        <w:t>ласотинце</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Гаџин Хан</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Голубац</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Димитровград</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Дољевац</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Жабар</w:t>
      </w:r>
      <w:r w:rsidR="00257D35" w:rsidRPr="002E1E34">
        <w:rPr>
          <w:rFonts w:ascii="Times New Roman" w:hAnsi="Times New Roman" w:cs="Times New Roman"/>
          <w:color w:val="000000"/>
          <w:sz w:val="24"/>
          <w:szCs w:val="24"/>
          <w:lang w:val="sr-Cyrl-CS"/>
        </w:rPr>
        <w:t xml:space="preserve">и, </w:t>
      </w:r>
      <w:r w:rsidR="00AE3565" w:rsidRPr="002E1E34">
        <w:rPr>
          <w:rFonts w:ascii="Times New Roman" w:hAnsi="Times New Roman" w:cs="Times New Roman"/>
          <w:color w:val="000000"/>
          <w:sz w:val="24"/>
          <w:szCs w:val="24"/>
          <w:lang w:val="sr-Cyrl-CS"/>
        </w:rPr>
        <w:t>Жагубица</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Житорађа</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Књажевац</w:t>
      </w:r>
      <w:r w:rsidR="00257D35" w:rsidRPr="002E1E34">
        <w:rPr>
          <w:rFonts w:ascii="Times New Roman" w:hAnsi="Times New Roman" w:cs="Times New Roman"/>
          <w:color w:val="000000"/>
          <w:sz w:val="24"/>
          <w:szCs w:val="24"/>
          <w:lang w:val="sr-Cyrl-CS"/>
        </w:rPr>
        <w:t>, К</w:t>
      </w:r>
      <w:r w:rsidR="00AE3565" w:rsidRPr="002E1E34">
        <w:rPr>
          <w:rFonts w:ascii="Times New Roman" w:hAnsi="Times New Roman" w:cs="Times New Roman"/>
          <w:color w:val="000000"/>
          <w:sz w:val="24"/>
          <w:szCs w:val="24"/>
          <w:lang w:val="sr-Cyrl-CS"/>
        </w:rPr>
        <w:t>рупањ</w:t>
      </w:r>
      <w:r w:rsidR="00257D35" w:rsidRPr="002E1E34">
        <w:rPr>
          <w:rFonts w:ascii="Times New Roman" w:hAnsi="Times New Roman" w:cs="Times New Roman"/>
          <w:color w:val="000000"/>
          <w:sz w:val="24"/>
          <w:szCs w:val="24"/>
          <w:lang w:val="sr-Cyrl-CS"/>
        </w:rPr>
        <w:t>, К</w:t>
      </w:r>
      <w:r w:rsidR="00AE3565" w:rsidRPr="002E1E34">
        <w:rPr>
          <w:rFonts w:ascii="Times New Roman" w:hAnsi="Times New Roman" w:cs="Times New Roman"/>
          <w:color w:val="000000"/>
          <w:sz w:val="24"/>
          <w:szCs w:val="24"/>
          <w:lang w:val="sr-Cyrl-CS"/>
        </w:rPr>
        <w:t>уршумлиј</w:t>
      </w:r>
      <w:r w:rsidR="00257D35" w:rsidRPr="002E1E34">
        <w:rPr>
          <w:rFonts w:ascii="Times New Roman" w:hAnsi="Times New Roman" w:cs="Times New Roman"/>
          <w:color w:val="000000"/>
          <w:sz w:val="24"/>
          <w:szCs w:val="24"/>
          <w:lang w:val="sr-Cyrl-CS"/>
        </w:rPr>
        <w:t>а, К</w:t>
      </w:r>
      <w:r w:rsidR="00AE3565" w:rsidRPr="002E1E34">
        <w:rPr>
          <w:rFonts w:ascii="Times New Roman" w:hAnsi="Times New Roman" w:cs="Times New Roman"/>
          <w:color w:val="000000"/>
          <w:sz w:val="24"/>
          <w:szCs w:val="24"/>
          <w:lang w:val="sr-Cyrl-CS"/>
        </w:rPr>
        <w:t>учево</w:t>
      </w:r>
      <w:r w:rsidR="00257D35" w:rsidRPr="002E1E34">
        <w:rPr>
          <w:rFonts w:ascii="Times New Roman" w:hAnsi="Times New Roman" w:cs="Times New Roman"/>
          <w:color w:val="000000"/>
          <w:sz w:val="24"/>
          <w:szCs w:val="24"/>
          <w:lang w:val="sr-Cyrl-CS"/>
        </w:rPr>
        <w:t xml:space="preserve">, </w:t>
      </w:r>
      <w:r w:rsidR="00AE3565" w:rsidRPr="002E1E34">
        <w:rPr>
          <w:rFonts w:ascii="Times New Roman" w:hAnsi="Times New Roman" w:cs="Times New Roman"/>
          <w:color w:val="000000"/>
          <w:sz w:val="24"/>
          <w:szCs w:val="24"/>
          <w:lang w:val="sr-Cyrl-CS"/>
        </w:rPr>
        <w:t xml:space="preserve">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Трговиште, Тутин и Црна Трава. </w:t>
      </w:r>
    </w:p>
    <w:p w14:paraId="096790A8" w14:textId="77777777" w:rsidR="00DE781F" w:rsidRPr="002E1E34" w:rsidRDefault="00DE781F" w:rsidP="007C0B79">
      <w:pPr>
        <w:spacing w:after="0"/>
        <w:jc w:val="both"/>
        <w:rPr>
          <w:rFonts w:ascii="Times New Roman" w:hAnsi="Times New Roman" w:cs="Times New Roman"/>
          <w:color w:val="000000"/>
          <w:sz w:val="24"/>
          <w:szCs w:val="24"/>
          <w:lang w:val="sr-Cyrl-CS"/>
        </w:rPr>
      </w:pPr>
    </w:p>
    <w:p w14:paraId="3B71DA3B" w14:textId="77777777" w:rsidR="007C0B79" w:rsidRPr="002E1E34" w:rsidRDefault="007C0B79" w:rsidP="007C0B79">
      <w:pPr>
        <w:spacing w:after="0"/>
        <w:jc w:val="both"/>
        <w:rPr>
          <w:rFonts w:ascii="Times New Roman" w:hAnsi="Times New Roman" w:cs="Times New Roman"/>
          <w:sz w:val="24"/>
          <w:szCs w:val="24"/>
          <w:lang w:val="sr-Cyrl-CS"/>
        </w:rPr>
      </w:pPr>
    </w:p>
    <w:p w14:paraId="59E3832E" w14:textId="4BF1998B"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IV. ОБЛАСТИ ФИНАНСИРАЊА КОЈЕ СУ ОБУХВАЋЕНЕ ПРОГРАМОМ</w:t>
      </w:r>
    </w:p>
    <w:p w14:paraId="0E9C43B7" w14:textId="77777777" w:rsidR="00DE781F" w:rsidRPr="002E1E34" w:rsidRDefault="00DE781F" w:rsidP="007C0B79">
      <w:pPr>
        <w:spacing w:after="0"/>
        <w:jc w:val="center"/>
        <w:rPr>
          <w:rFonts w:ascii="Times New Roman" w:hAnsi="Times New Roman" w:cs="Times New Roman"/>
          <w:color w:val="000000"/>
          <w:sz w:val="24"/>
          <w:szCs w:val="24"/>
          <w:lang w:val="sr-Cyrl-CS"/>
        </w:rPr>
      </w:pPr>
    </w:p>
    <w:p w14:paraId="05EC2C8C" w14:textId="77777777" w:rsidR="007C0B79" w:rsidRPr="002E1E34" w:rsidRDefault="007C0B79" w:rsidP="007C0B79">
      <w:pPr>
        <w:spacing w:after="0"/>
        <w:jc w:val="center"/>
        <w:rPr>
          <w:rFonts w:ascii="Times New Roman" w:hAnsi="Times New Roman" w:cs="Times New Roman"/>
          <w:sz w:val="24"/>
          <w:szCs w:val="24"/>
          <w:lang w:val="sr-Cyrl-CS"/>
        </w:rPr>
      </w:pPr>
    </w:p>
    <w:p w14:paraId="1E500E08" w14:textId="7D580915" w:rsidR="00EC494A" w:rsidRPr="002E1E34" w:rsidRDefault="00AA6ED3" w:rsidP="007C0B79">
      <w:pPr>
        <w:spacing w:after="0"/>
        <w:jc w:val="both"/>
        <w:rPr>
          <w:rFonts w:ascii="Times New Roman" w:hAnsi="Times New Roman" w:cs="Times New Roman"/>
          <w:b/>
          <w:color w:val="000000"/>
          <w:sz w:val="24"/>
          <w:szCs w:val="24"/>
          <w:lang w:val="sr-Cyrl-CS"/>
        </w:rPr>
      </w:pPr>
      <w:r w:rsidRPr="002E1E34">
        <w:rPr>
          <w:rFonts w:ascii="Times New Roman" w:hAnsi="Times New Roman" w:cs="Times New Roman"/>
          <w:color w:val="000000"/>
          <w:sz w:val="24"/>
          <w:szCs w:val="24"/>
          <w:lang w:val="sr-Cyrl-CS"/>
        </w:rPr>
        <w:t xml:space="preserve">      </w:t>
      </w:r>
      <w:r w:rsidR="00390A85" w:rsidRPr="002E1E34">
        <w:rPr>
          <w:rFonts w:ascii="Times New Roman" w:hAnsi="Times New Roman" w:cs="Times New Roman"/>
          <w:color w:val="000000"/>
          <w:sz w:val="24"/>
          <w:szCs w:val="24"/>
          <w:lang w:val="sr-Cyrl-CS"/>
        </w:rPr>
        <w:t xml:space="preserve">1) </w:t>
      </w:r>
      <w:r w:rsidR="000E444A" w:rsidRPr="002E1E34">
        <w:rPr>
          <w:rFonts w:ascii="Times New Roman" w:hAnsi="Times New Roman" w:cs="Times New Roman"/>
          <w:color w:val="000000"/>
          <w:sz w:val="24"/>
          <w:szCs w:val="24"/>
          <w:lang w:val="sr-Cyrl-CS"/>
        </w:rPr>
        <w:t xml:space="preserve">За </w:t>
      </w:r>
      <w:r w:rsidR="00CF6E90" w:rsidRPr="002E1E34">
        <w:rPr>
          <w:rFonts w:ascii="Times New Roman" w:hAnsi="Times New Roman" w:cs="Times New Roman"/>
          <w:color w:val="000000"/>
          <w:sz w:val="24"/>
          <w:szCs w:val="24"/>
          <w:lang w:val="sr-Cyrl-CS"/>
        </w:rPr>
        <w:t>унапређење</w:t>
      </w:r>
      <w:r w:rsidR="0039748B" w:rsidRPr="002E1E34">
        <w:rPr>
          <w:rFonts w:ascii="Times New Roman" w:hAnsi="Times New Roman" w:cs="Times New Roman"/>
          <w:color w:val="000000"/>
          <w:sz w:val="24"/>
          <w:szCs w:val="24"/>
          <w:lang w:val="sr-Cyrl-CS"/>
        </w:rPr>
        <w:t xml:space="preserve"> капацитета недовољно развијених општина предвиђена су средства </w:t>
      </w:r>
      <w:r w:rsidR="00257D35" w:rsidRPr="002E1E34">
        <w:rPr>
          <w:rFonts w:ascii="Times New Roman" w:hAnsi="Times New Roman" w:cs="Times New Roman"/>
          <w:color w:val="000000"/>
          <w:sz w:val="24"/>
          <w:szCs w:val="24"/>
          <w:lang w:val="sr-Cyrl-CS"/>
        </w:rPr>
        <w:t>у и</w:t>
      </w:r>
      <w:r w:rsidR="0039748B" w:rsidRPr="002E1E34">
        <w:rPr>
          <w:rFonts w:ascii="Times New Roman" w:hAnsi="Times New Roman" w:cs="Times New Roman"/>
          <w:color w:val="000000"/>
          <w:sz w:val="24"/>
          <w:szCs w:val="24"/>
          <w:lang w:val="sr-Cyrl-CS"/>
        </w:rPr>
        <w:t xml:space="preserve">зносу од </w:t>
      </w:r>
      <w:r w:rsidR="00257D35" w:rsidRPr="002E1E34">
        <w:rPr>
          <w:rFonts w:ascii="Times New Roman" w:hAnsi="Times New Roman" w:cs="Times New Roman"/>
          <w:color w:val="000000"/>
          <w:sz w:val="24"/>
          <w:szCs w:val="24"/>
          <w:lang w:val="sr-Cyrl-CS"/>
        </w:rPr>
        <w:t xml:space="preserve"> </w:t>
      </w:r>
      <w:r w:rsidR="0039748B" w:rsidRPr="002E1E34">
        <w:rPr>
          <w:rFonts w:ascii="Times New Roman" w:hAnsi="Times New Roman" w:cs="Times New Roman"/>
          <w:color w:val="000000"/>
          <w:sz w:val="24"/>
          <w:szCs w:val="24"/>
          <w:lang w:val="sr-Cyrl-CS"/>
        </w:rPr>
        <w:t>170</w:t>
      </w:r>
      <w:r w:rsidR="00AD6718" w:rsidRPr="002E1E34">
        <w:rPr>
          <w:rFonts w:ascii="Times New Roman" w:hAnsi="Times New Roman" w:cs="Times New Roman"/>
          <w:color w:val="000000"/>
          <w:sz w:val="24"/>
          <w:szCs w:val="24"/>
          <w:lang w:val="sr-Cyrl-CS"/>
        </w:rPr>
        <w:t>.</w:t>
      </w:r>
      <w:r w:rsidR="0039748B" w:rsidRPr="002E1E34">
        <w:rPr>
          <w:rFonts w:ascii="Times New Roman" w:hAnsi="Times New Roman" w:cs="Times New Roman"/>
          <w:color w:val="000000"/>
          <w:sz w:val="24"/>
          <w:szCs w:val="24"/>
          <w:lang w:val="sr-Cyrl-CS"/>
        </w:rPr>
        <w:t>493</w:t>
      </w:r>
      <w:r w:rsidR="00AD6718" w:rsidRPr="002E1E34">
        <w:rPr>
          <w:rFonts w:ascii="Times New Roman" w:hAnsi="Times New Roman" w:cs="Times New Roman"/>
          <w:color w:val="000000"/>
          <w:sz w:val="24"/>
          <w:szCs w:val="24"/>
          <w:lang w:val="sr-Cyrl-CS"/>
        </w:rPr>
        <w:t>.000,00</w:t>
      </w:r>
      <w:r w:rsidR="00B0063A" w:rsidRPr="002E1E34">
        <w:rPr>
          <w:rFonts w:ascii="Times New Roman" w:hAnsi="Times New Roman" w:cs="Times New Roman"/>
          <w:color w:val="000000"/>
          <w:sz w:val="24"/>
          <w:szCs w:val="24"/>
          <w:lang w:val="sr-Cyrl-CS"/>
        </w:rPr>
        <w:t xml:space="preserve"> </w:t>
      </w:r>
      <w:r w:rsidR="00636338" w:rsidRPr="002E1E34">
        <w:rPr>
          <w:rFonts w:ascii="Times New Roman" w:hAnsi="Times New Roman" w:cs="Times New Roman"/>
          <w:color w:val="000000"/>
          <w:sz w:val="24"/>
          <w:szCs w:val="24"/>
          <w:lang w:val="sr-Cyrl-CS"/>
        </w:rPr>
        <w:t>динара</w:t>
      </w:r>
      <w:r w:rsidR="00257D35" w:rsidRPr="002E1E34">
        <w:rPr>
          <w:rFonts w:ascii="Times New Roman" w:hAnsi="Times New Roman" w:cs="Times New Roman"/>
          <w:color w:val="000000"/>
          <w:sz w:val="24"/>
          <w:szCs w:val="24"/>
          <w:lang w:val="sr-Cyrl-CS"/>
        </w:rPr>
        <w:t>.</w:t>
      </w:r>
    </w:p>
    <w:p w14:paraId="00370275" w14:textId="161DF58C" w:rsidR="00B0063A" w:rsidRPr="002E1E34" w:rsidRDefault="00AA6ED3" w:rsidP="00B0063A">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EC494A" w:rsidRPr="002E1E34">
        <w:rPr>
          <w:rFonts w:ascii="Times New Roman" w:hAnsi="Times New Roman" w:cs="Times New Roman"/>
          <w:color w:val="000000"/>
          <w:sz w:val="24"/>
          <w:szCs w:val="24"/>
          <w:lang w:val="sr-Cyrl-CS"/>
        </w:rPr>
        <w:t xml:space="preserve">Средства за </w:t>
      </w:r>
      <w:r w:rsidR="0039748B" w:rsidRPr="002E1E34">
        <w:rPr>
          <w:rFonts w:ascii="Times New Roman" w:hAnsi="Times New Roman" w:cs="Times New Roman"/>
          <w:color w:val="000000"/>
          <w:sz w:val="24"/>
          <w:szCs w:val="24"/>
          <w:lang w:val="sr-Cyrl-CS"/>
        </w:rPr>
        <w:t>унапређењ</w:t>
      </w:r>
      <w:r w:rsidR="00D21560" w:rsidRPr="002E1E34">
        <w:rPr>
          <w:rFonts w:ascii="Times New Roman" w:hAnsi="Times New Roman" w:cs="Times New Roman"/>
          <w:color w:val="000000"/>
          <w:sz w:val="24"/>
          <w:szCs w:val="24"/>
          <w:lang w:val="sr-Cyrl-CS"/>
        </w:rPr>
        <w:t>е</w:t>
      </w:r>
      <w:r w:rsidR="0039748B" w:rsidRPr="002E1E34">
        <w:rPr>
          <w:rFonts w:ascii="Times New Roman" w:hAnsi="Times New Roman" w:cs="Times New Roman"/>
          <w:color w:val="000000"/>
          <w:sz w:val="24"/>
          <w:szCs w:val="24"/>
          <w:lang w:val="sr-Cyrl-CS"/>
        </w:rPr>
        <w:t xml:space="preserve"> капацитета недовољно развијених општина (јединице локалне самоуправе из четврте групе)</w:t>
      </w:r>
      <w:r w:rsidR="00EC494A" w:rsidRPr="002E1E34">
        <w:rPr>
          <w:rFonts w:ascii="Times New Roman" w:hAnsi="Times New Roman" w:cs="Times New Roman"/>
          <w:color w:val="000000"/>
          <w:sz w:val="24"/>
          <w:szCs w:val="24"/>
          <w:lang w:val="sr-Cyrl-CS"/>
        </w:rPr>
        <w:t xml:space="preserve"> могу се користити за: </w:t>
      </w:r>
    </w:p>
    <w:p w14:paraId="5965E2CC" w14:textId="77777777" w:rsidR="00EC494A" w:rsidRPr="002E1E34" w:rsidRDefault="00AA6ED3" w:rsidP="00B0063A">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B0063A" w:rsidRPr="002E1E34">
        <w:rPr>
          <w:rFonts w:ascii="Times New Roman" w:hAnsi="Times New Roman" w:cs="Times New Roman"/>
          <w:color w:val="000000"/>
          <w:sz w:val="24"/>
          <w:szCs w:val="24"/>
          <w:lang w:val="sr-Cyrl-CS"/>
        </w:rPr>
        <w:t xml:space="preserve"> -  изградњу и реконструкцију</w:t>
      </w:r>
      <w:r w:rsidR="00E87A3A" w:rsidRPr="002E1E34">
        <w:rPr>
          <w:rFonts w:ascii="Times New Roman" w:hAnsi="Times New Roman" w:cs="Times New Roman"/>
          <w:color w:val="000000"/>
          <w:sz w:val="24"/>
          <w:szCs w:val="24"/>
          <w:lang w:val="sr-Cyrl-CS"/>
        </w:rPr>
        <w:t xml:space="preserve"> комуналне инфраструктуре;</w:t>
      </w:r>
    </w:p>
    <w:p w14:paraId="34BA90F7" w14:textId="0B227518" w:rsidR="00C46F42" w:rsidRPr="002E1E34" w:rsidRDefault="00AA6ED3"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B0063A" w:rsidRPr="002E1E34">
        <w:rPr>
          <w:rFonts w:ascii="Times New Roman" w:hAnsi="Times New Roman" w:cs="Times New Roman"/>
          <w:color w:val="000000"/>
          <w:sz w:val="24"/>
          <w:szCs w:val="24"/>
          <w:lang w:val="sr-Cyrl-CS"/>
        </w:rPr>
        <w:t xml:space="preserve"> - </w:t>
      </w:r>
      <w:r w:rsidR="0039748B" w:rsidRPr="002E1E34">
        <w:rPr>
          <w:rFonts w:ascii="Times New Roman" w:hAnsi="Times New Roman" w:cs="Times New Roman"/>
          <w:color w:val="000000"/>
          <w:sz w:val="24"/>
          <w:szCs w:val="24"/>
          <w:lang w:val="sr-Cyrl-CS"/>
        </w:rPr>
        <w:t xml:space="preserve">изградњу, реконструкцију и адаптацију објеката из области образовања, здравства, туризма, социјалне заштите, културе, спорта и водопривреде; </w:t>
      </w:r>
    </w:p>
    <w:p w14:paraId="74582852" w14:textId="1128D42F" w:rsidR="00C46F42" w:rsidRPr="002E1E34" w:rsidRDefault="00AA6ED3" w:rsidP="000E444A">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B0063A" w:rsidRPr="002E1E34">
        <w:rPr>
          <w:rFonts w:ascii="Times New Roman" w:hAnsi="Times New Roman" w:cs="Times New Roman"/>
          <w:color w:val="000000"/>
          <w:sz w:val="24"/>
          <w:szCs w:val="24"/>
          <w:lang w:val="sr-Cyrl-CS"/>
        </w:rPr>
        <w:t xml:space="preserve">- </w:t>
      </w:r>
      <w:r w:rsidR="0039748B" w:rsidRPr="002E1E34">
        <w:rPr>
          <w:rFonts w:ascii="Times New Roman" w:hAnsi="Times New Roman" w:cs="Times New Roman"/>
          <w:color w:val="000000"/>
          <w:sz w:val="24"/>
          <w:szCs w:val="24"/>
          <w:lang w:val="sr-Cyrl-CS"/>
        </w:rPr>
        <w:t xml:space="preserve">опремање објеката из области образовања, здравства, туризма, социјалне заштите, културе, спорта, водопривреде </w:t>
      </w:r>
      <w:r w:rsidR="00257D35" w:rsidRPr="002E1E34">
        <w:rPr>
          <w:rFonts w:ascii="Times New Roman" w:hAnsi="Times New Roman" w:cs="Times New Roman"/>
          <w:color w:val="000000"/>
          <w:sz w:val="24"/>
          <w:szCs w:val="24"/>
          <w:lang w:val="sr-Cyrl-CS"/>
        </w:rPr>
        <w:t xml:space="preserve">и </w:t>
      </w:r>
      <w:r w:rsidR="0039748B" w:rsidRPr="002E1E34">
        <w:rPr>
          <w:rFonts w:ascii="Times New Roman" w:hAnsi="Times New Roman" w:cs="Times New Roman"/>
          <w:color w:val="000000"/>
          <w:sz w:val="24"/>
          <w:szCs w:val="24"/>
          <w:lang w:val="sr-Cyrl-CS"/>
        </w:rPr>
        <w:t>других објеката у својини јединица локалне самоуправе</w:t>
      </w:r>
      <w:r w:rsidR="00E87A3A" w:rsidRPr="002E1E34">
        <w:rPr>
          <w:rFonts w:ascii="Times New Roman" w:hAnsi="Times New Roman" w:cs="Times New Roman"/>
          <w:color w:val="000000"/>
          <w:sz w:val="24"/>
          <w:szCs w:val="24"/>
          <w:lang w:val="sr-Cyrl-CS"/>
        </w:rPr>
        <w:t>;</w:t>
      </w:r>
    </w:p>
    <w:p w14:paraId="750FD4C3" w14:textId="77777777" w:rsidR="00AA6ED3" w:rsidRPr="002E1E34" w:rsidRDefault="00AA6ED3" w:rsidP="000E444A">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0E444A" w:rsidRPr="002E1E34">
        <w:rPr>
          <w:rFonts w:ascii="Times New Roman" w:hAnsi="Times New Roman" w:cs="Times New Roman"/>
          <w:color w:val="000000"/>
          <w:sz w:val="24"/>
          <w:szCs w:val="24"/>
          <w:lang w:val="sr-Cyrl-CS"/>
        </w:rPr>
        <w:t>-</w:t>
      </w:r>
      <w:r w:rsidR="00B0063A" w:rsidRPr="002E1E34">
        <w:rPr>
          <w:rFonts w:ascii="Times New Roman" w:hAnsi="Times New Roman" w:cs="Times New Roman"/>
          <w:color w:val="000000"/>
          <w:sz w:val="24"/>
          <w:szCs w:val="24"/>
          <w:lang w:val="sr-Cyrl-CS"/>
        </w:rPr>
        <w:t xml:space="preserve"> набавку</w:t>
      </w:r>
      <w:r w:rsidR="000E444A" w:rsidRPr="002E1E34">
        <w:rPr>
          <w:rFonts w:ascii="Times New Roman" w:hAnsi="Times New Roman" w:cs="Times New Roman"/>
          <w:color w:val="000000"/>
          <w:sz w:val="24"/>
          <w:szCs w:val="24"/>
          <w:lang w:val="sr-Cyrl-CS"/>
        </w:rPr>
        <w:t xml:space="preserve"> опреме у функцији обављања делатности из надлежности јединица локалне самоуправе</w:t>
      </w:r>
      <w:r w:rsidRPr="002E1E34">
        <w:rPr>
          <w:rFonts w:ascii="Times New Roman" w:hAnsi="Times New Roman" w:cs="Times New Roman"/>
          <w:color w:val="000000"/>
          <w:sz w:val="24"/>
          <w:szCs w:val="24"/>
          <w:lang w:val="sr-Cyrl-CS"/>
        </w:rPr>
        <w:t>.</w:t>
      </w:r>
    </w:p>
    <w:p w14:paraId="7FC4DE7C" w14:textId="01D33689" w:rsidR="00827E07" w:rsidRPr="002E1E34" w:rsidRDefault="00AA6ED3" w:rsidP="00390A85">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390A85" w:rsidRPr="002E1E34">
        <w:rPr>
          <w:rFonts w:ascii="Times New Roman" w:hAnsi="Times New Roman" w:cs="Times New Roman"/>
          <w:color w:val="000000"/>
          <w:sz w:val="24"/>
          <w:szCs w:val="24"/>
          <w:lang w:val="sr-Cyrl-CS"/>
        </w:rPr>
        <w:t>2)</w:t>
      </w:r>
      <w:r w:rsidR="00390A85" w:rsidRPr="002E1E34">
        <w:rPr>
          <w:rFonts w:ascii="Times New Roman" w:hAnsi="Times New Roman" w:cs="Times New Roman"/>
          <w:sz w:val="24"/>
          <w:szCs w:val="24"/>
          <w:lang w:val="sr-Cyrl-CS"/>
        </w:rPr>
        <w:t xml:space="preserve"> За </w:t>
      </w:r>
      <w:r w:rsidR="00754722" w:rsidRPr="002E1E34">
        <w:rPr>
          <w:rFonts w:ascii="Times New Roman" w:hAnsi="Times New Roman" w:cs="Times New Roman"/>
          <w:sz w:val="24"/>
          <w:szCs w:val="24"/>
          <w:lang w:val="sr-Cyrl-CS"/>
        </w:rPr>
        <w:t>мере подршке</w:t>
      </w:r>
      <w:r w:rsidR="00390A85" w:rsidRPr="002E1E34">
        <w:rPr>
          <w:rFonts w:ascii="Times New Roman" w:hAnsi="Times New Roman" w:cs="Times New Roman"/>
          <w:sz w:val="24"/>
          <w:szCs w:val="24"/>
          <w:lang w:val="sr-Cyrl-CS"/>
        </w:rPr>
        <w:t xml:space="preserve"> </w:t>
      </w:r>
      <w:r w:rsidR="00626F09" w:rsidRPr="002E1E34">
        <w:rPr>
          <w:rFonts w:ascii="Times New Roman" w:hAnsi="Times New Roman" w:cs="Times New Roman"/>
          <w:sz w:val="24"/>
          <w:szCs w:val="24"/>
          <w:lang w:val="sr-Cyrl-CS"/>
        </w:rPr>
        <w:t xml:space="preserve">изразито недовољно развијеним општинама </w:t>
      </w:r>
      <w:r w:rsidR="00626F09" w:rsidRPr="002E1E34">
        <w:rPr>
          <w:rFonts w:ascii="Times New Roman" w:hAnsi="Times New Roman" w:cs="Times New Roman"/>
          <w:color w:val="000000"/>
          <w:sz w:val="24"/>
          <w:szCs w:val="24"/>
          <w:lang w:val="sr-Cyrl-CS"/>
        </w:rPr>
        <w:t>(јединице локалне самоуправе из четврте групе)</w:t>
      </w:r>
      <w:r w:rsidR="00390A85" w:rsidRPr="002E1E34">
        <w:rPr>
          <w:rFonts w:ascii="Times New Roman" w:hAnsi="Times New Roman" w:cs="Times New Roman"/>
          <w:color w:val="000000"/>
          <w:sz w:val="24"/>
          <w:szCs w:val="24"/>
          <w:lang w:val="sr-Cyrl-CS"/>
        </w:rPr>
        <w:t xml:space="preserve"> </w:t>
      </w:r>
      <w:r w:rsidR="00F6154B" w:rsidRPr="002E1E34">
        <w:rPr>
          <w:rFonts w:ascii="Times New Roman" w:hAnsi="Times New Roman" w:cs="Times New Roman"/>
          <w:color w:val="000000"/>
          <w:sz w:val="24"/>
          <w:szCs w:val="24"/>
          <w:lang w:val="sr-Cyrl-CS"/>
        </w:rPr>
        <w:t xml:space="preserve"> </w:t>
      </w:r>
      <w:r w:rsidR="00626F09" w:rsidRPr="002E1E34">
        <w:rPr>
          <w:rFonts w:ascii="Times New Roman" w:hAnsi="Times New Roman" w:cs="Times New Roman"/>
          <w:color w:val="000000"/>
          <w:sz w:val="24"/>
          <w:szCs w:val="24"/>
          <w:lang w:val="sr-Cyrl-CS"/>
        </w:rPr>
        <w:t>предвиђена су средства</w:t>
      </w:r>
      <w:r w:rsidR="00F6154B" w:rsidRPr="002E1E34">
        <w:rPr>
          <w:rFonts w:ascii="Times New Roman" w:hAnsi="Times New Roman" w:cs="Times New Roman"/>
          <w:color w:val="000000"/>
          <w:sz w:val="24"/>
          <w:szCs w:val="24"/>
          <w:lang w:val="sr-Cyrl-CS"/>
        </w:rPr>
        <w:t xml:space="preserve"> у</w:t>
      </w:r>
      <w:r w:rsidR="00133E02" w:rsidRPr="002E1E34">
        <w:rPr>
          <w:rFonts w:ascii="Times New Roman" w:hAnsi="Times New Roman" w:cs="Times New Roman"/>
          <w:color w:val="000000"/>
          <w:sz w:val="24"/>
          <w:szCs w:val="24"/>
          <w:lang w:val="sr-Cyrl-CS"/>
        </w:rPr>
        <w:t xml:space="preserve"> износу од </w:t>
      </w:r>
      <w:r w:rsidR="00626F09" w:rsidRPr="002E1E34">
        <w:rPr>
          <w:rFonts w:ascii="Times New Roman" w:hAnsi="Times New Roman" w:cs="Times New Roman"/>
          <w:color w:val="000000"/>
          <w:sz w:val="24"/>
          <w:szCs w:val="24"/>
          <w:lang w:val="sr-Cyrl-CS"/>
        </w:rPr>
        <w:t>30</w:t>
      </w:r>
      <w:r w:rsidR="00133E02" w:rsidRPr="002E1E34">
        <w:rPr>
          <w:rFonts w:ascii="Times New Roman" w:hAnsi="Times New Roman" w:cs="Times New Roman"/>
          <w:color w:val="000000"/>
          <w:sz w:val="24"/>
          <w:szCs w:val="24"/>
          <w:lang w:val="sr-Cyrl-CS"/>
        </w:rPr>
        <w:t>.000.000,00</w:t>
      </w:r>
      <w:r w:rsidR="00F6154B" w:rsidRPr="002E1E34">
        <w:rPr>
          <w:rFonts w:ascii="Times New Roman" w:hAnsi="Times New Roman" w:cs="Times New Roman"/>
          <w:color w:val="000000"/>
          <w:sz w:val="24"/>
          <w:szCs w:val="24"/>
          <w:lang w:val="sr-Cyrl-CS"/>
        </w:rPr>
        <w:t xml:space="preserve"> </w:t>
      </w:r>
      <w:r w:rsidR="00636338" w:rsidRPr="002E1E34">
        <w:rPr>
          <w:rFonts w:ascii="Times New Roman" w:hAnsi="Times New Roman" w:cs="Times New Roman"/>
          <w:color w:val="000000"/>
          <w:sz w:val="24"/>
          <w:szCs w:val="24"/>
          <w:lang w:val="sr-Cyrl-CS"/>
        </w:rPr>
        <w:t>динара</w:t>
      </w:r>
      <w:r w:rsidR="00F6154B" w:rsidRPr="002E1E34">
        <w:rPr>
          <w:rFonts w:ascii="Times New Roman" w:hAnsi="Times New Roman" w:cs="Times New Roman"/>
          <w:color w:val="000000"/>
          <w:sz w:val="24"/>
          <w:szCs w:val="24"/>
          <w:lang w:val="sr-Cyrl-CS"/>
        </w:rPr>
        <w:t xml:space="preserve"> </w:t>
      </w:r>
      <w:r w:rsidR="00390A85" w:rsidRPr="002E1E34">
        <w:rPr>
          <w:rFonts w:ascii="Times New Roman" w:hAnsi="Times New Roman" w:cs="Times New Roman"/>
          <w:color w:val="000000"/>
          <w:sz w:val="24"/>
          <w:szCs w:val="24"/>
          <w:lang w:val="sr-Cyrl-CS"/>
        </w:rPr>
        <w:t xml:space="preserve">ради обезбеђивања недостајућих средстава </w:t>
      </w:r>
      <w:r w:rsidR="00F6154B" w:rsidRPr="002E1E34">
        <w:rPr>
          <w:rFonts w:ascii="Times New Roman" w:hAnsi="Times New Roman" w:cs="Times New Roman"/>
          <w:color w:val="000000"/>
          <w:sz w:val="24"/>
          <w:szCs w:val="24"/>
          <w:lang w:val="sr-Cyrl-CS"/>
        </w:rPr>
        <w:t xml:space="preserve">која се </w:t>
      </w:r>
      <w:r w:rsidR="00710123" w:rsidRPr="002E1E34">
        <w:rPr>
          <w:rFonts w:ascii="Times New Roman" w:hAnsi="Times New Roman" w:cs="Times New Roman"/>
          <w:color w:val="000000"/>
          <w:sz w:val="24"/>
          <w:szCs w:val="24"/>
          <w:lang w:val="sr-Cyrl-CS"/>
        </w:rPr>
        <w:t>могу се користити</w:t>
      </w:r>
      <w:r w:rsidR="00827E07" w:rsidRPr="002E1E34">
        <w:rPr>
          <w:rFonts w:ascii="Times New Roman" w:hAnsi="Times New Roman" w:cs="Times New Roman"/>
          <w:color w:val="000000"/>
          <w:sz w:val="24"/>
          <w:szCs w:val="24"/>
          <w:lang w:val="sr-Cyrl-CS"/>
        </w:rPr>
        <w:t xml:space="preserve"> у следећим областима:</w:t>
      </w:r>
    </w:p>
    <w:p w14:paraId="3E9828F8" w14:textId="6D84781E" w:rsidR="00710123" w:rsidRPr="002E1E34" w:rsidRDefault="00AA6ED3" w:rsidP="00390A85">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827E07" w:rsidRPr="002E1E34">
        <w:rPr>
          <w:rFonts w:ascii="Times New Roman" w:hAnsi="Times New Roman" w:cs="Times New Roman"/>
          <w:color w:val="000000"/>
          <w:sz w:val="24"/>
          <w:szCs w:val="24"/>
          <w:lang w:val="sr-Cyrl-CS"/>
        </w:rPr>
        <w:t>-</w:t>
      </w:r>
      <w:r w:rsidR="00710123" w:rsidRPr="002E1E34">
        <w:rPr>
          <w:rFonts w:ascii="Times New Roman" w:hAnsi="Times New Roman" w:cs="Times New Roman"/>
          <w:color w:val="000000"/>
          <w:sz w:val="24"/>
          <w:szCs w:val="24"/>
          <w:lang w:val="sr-Cyrl-CS"/>
        </w:rPr>
        <w:t xml:space="preserve"> за набавку опреме </w:t>
      </w:r>
      <w:r w:rsidR="00636338" w:rsidRPr="002E1E34">
        <w:rPr>
          <w:rFonts w:ascii="Times New Roman" w:hAnsi="Times New Roman" w:cs="Times New Roman"/>
          <w:color w:val="000000"/>
          <w:sz w:val="24"/>
          <w:szCs w:val="24"/>
          <w:lang w:val="sr-Cyrl-CS"/>
        </w:rPr>
        <w:t>ради нормализације рада јединице локалне самоуправе</w:t>
      </w:r>
      <w:r w:rsidR="00710123" w:rsidRPr="002E1E34">
        <w:rPr>
          <w:rFonts w:ascii="Times New Roman" w:hAnsi="Times New Roman" w:cs="Times New Roman"/>
          <w:color w:val="000000"/>
          <w:sz w:val="24"/>
          <w:szCs w:val="24"/>
          <w:lang w:val="sr-Cyrl-CS"/>
        </w:rPr>
        <w:t xml:space="preserve"> и њених установа, служби и јавних предузећа у случ</w:t>
      </w:r>
      <w:r w:rsidR="00C45A8E" w:rsidRPr="002E1E34">
        <w:rPr>
          <w:rFonts w:ascii="Times New Roman" w:hAnsi="Times New Roman" w:cs="Times New Roman"/>
          <w:color w:val="000000"/>
          <w:sz w:val="24"/>
          <w:szCs w:val="24"/>
          <w:lang w:val="sr-Cyrl-CS"/>
        </w:rPr>
        <w:t xml:space="preserve">ајевима када наступе </w:t>
      </w:r>
      <w:r w:rsidR="00636338" w:rsidRPr="002E1E34">
        <w:rPr>
          <w:rFonts w:ascii="Times New Roman" w:hAnsi="Times New Roman" w:cs="Times New Roman"/>
          <w:color w:val="000000"/>
          <w:sz w:val="24"/>
          <w:szCs w:val="24"/>
          <w:lang w:val="sr-Cyrl-CS"/>
        </w:rPr>
        <w:t xml:space="preserve">ванредне </w:t>
      </w:r>
      <w:r w:rsidR="00FF2ED6" w:rsidRPr="002E1E34">
        <w:rPr>
          <w:rFonts w:ascii="Times New Roman" w:hAnsi="Times New Roman" w:cs="Times New Roman"/>
          <w:color w:val="000000"/>
          <w:sz w:val="24"/>
          <w:szCs w:val="24"/>
          <w:lang w:val="sr-Cyrl-CS"/>
        </w:rPr>
        <w:t>околно</w:t>
      </w:r>
      <w:r w:rsidR="00710123" w:rsidRPr="002E1E34">
        <w:rPr>
          <w:rFonts w:ascii="Times New Roman" w:hAnsi="Times New Roman" w:cs="Times New Roman"/>
          <w:color w:val="000000"/>
          <w:sz w:val="24"/>
          <w:szCs w:val="24"/>
          <w:lang w:val="sr-Cyrl-CS"/>
        </w:rPr>
        <w:t xml:space="preserve">сти </w:t>
      </w:r>
      <w:r w:rsidR="00E87A3A" w:rsidRPr="002E1E34">
        <w:rPr>
          <w:rFonts w:ascii="Times New Roman" w:hAnsi="Times New Roman" w:cs="Times New Roman"/>
          <w:color w:val="000000"/>
          <w:sz w:val="24"/>
          <w:szCs w:val="24"/>
          <w:lang w:val="sr-Cyrl-CS"/>
        </w:rPr>
        <w:t>или поремећаји у функц</w:t>
      </w:r>
      <w:r w:rsidR="002E1E34">
        <w:rPr>
          <w:rFonts w:ascii="Times New Roman" w:hAnsi="Times New Roman" w:cs="Times New Roman"/>
          <w:color w:val="000000"/>
          <w:sz w:val="24"/>
          <w:szCs w:val="24"/>
          <w:lang w:val="sr-Cyrl-CS"/>
        </w:rPr>
        <w:t>и</w:t>
      </w:r>
      <w:r w:rsidR="00E87A3A" w:rsidRPr="002E1E34">
        <w:rPr>
          <w:rFonts w:ascii="Times New Roman" w:hAnsi="Times New Roman" w:cs="Times New Roman"/>
          <w:color w:val="000000"/>
          <w:sz w:val="24"/>
          <w:szCs w:val="24"/>
          <w:lang w:val="sr-Cyrl-CS"/>
        </w:rPr>
        <w:t>онисању;</w:t>
      </w:r>
    </w:p>
    <w:p w14:paraId="18EA4033" w14:textId="16953C5A" w:rsidR="00DE07F6" w:rsidRPr="002E1E34" w:rsidRDefault="00AA6ED3" w:rsidP="00390A85">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827E07" w:rsidRPr="002E1E34">
        <w:rPr>
          <w:rFonts w:ascii="Times New Roman" w:hAnsi="Times New Roman" w:cs="Times New Roman"/>
          <w:color w:val="000000"/>
          <w:sz w:val="24"/>
          <w:szCs w:val="24"/>
          <w:lang w:val="sr-Cyrl-CS"/>
        </w:rPr>
        <w:t>-</w:t>
      </w:r>
      <w:r w:rsidR="009A2226" w:rsidRPr="002E1E34">
        <w:rPr>
          <w:rFonts w:ascii="Times New Roman" w:hAnsi="Times New Roman" w:cs="Times New Roman"/>
          <w:color w:val="000000"/>
          <w:sz w:val="24"/>
          <w:szCs w:val="24"/>
          <w:lang w:val="sr-Cyrl-CS"/>
        </w:rPr>
        <w:t xml:space="preserve"> за </w:t>
      </w:r>
      <w:r w:rsidR="00827E07" w:rsidRPr="002E1E34">
        <w:rPr>
          <w:rFonts w:ascii="Times New Roman" w:hAnsi="Times New Roman" w:cs="Times New Roman"/>
          <w:color w:val="000000"/>
          <w:sz w:val="24"/>
          <w:szCs w:val="24"/>
          <w:lang w:val="sr-Cyrl-CS"/>
        </w:rPr>
        <w:t xml:space="preserve">отклањање </w:t>
      </w:r>
      <w:r w:rsidR="00E87A3A" w:rsidRPr="002E1E34">
        <w:rPr>
          <w:rFonts w:ascii="Times New Roman" w:hAnsi="Times New Roman" w:cs="Times New Roman"/>
          <w:color w:val="000000"/>
          <w:sz w:val="24"/>
          <w:szCs w:val="24"/>
          <w:lang w:val="sr-Cyrl-CS"/>
        </w:rPr>
        <w:t>последица елементарних непогода;</w:t>
      </w:r>
    </w:p>
    <w:p w14:paraId="38BF44AC" w14:textId="47FBDDB5" w:rsidR="00827E07" w:rsidRPr="002E1E34" w:rsidRDefault="00AA6ED3" w:rsidP="00390A85">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827E07" w:rsidRPr="002E1E34">
        <w:rPr>
          <w:rFonts w:ascii="Times New Roman" w:hAnsi="Times New Roman" w:cs="Times New Roman"/>
          <w:color w:val="000000"/>
          <w:sz w:val="24"/>
          <w:szCs w:val="24"/>
          <w:lang w:val="sr-Cyrl-CS"/>
        </w:rPr>
        <w:t>-</w:t>
      </w:r>
      <w:r w:rsidR="00DE07F6" w:rsidRPr="002E1E34">
        <w:rPr>
          <w:rFonts w:ascii="Times New Roman" w:hAnsi="Times New Roman" w:cs="Times New Roman"/>
          <w:color w:val="000000"/>
          <w:sz w:val="24"/>
          <w:szCs w:val="24"/>
          <w:lang w:val="sr-Cyrl-CS"/>
        </w:rPr>
        <w:t xml:space="preserve"> </w:t>
      </w:r>
      <w:r w:rsidR="00626F09" w:rsidRPr="002E1E34">
        <w:rPr>
          <w:rFonts w:ascii="Times New Roman" w:hAnsi="Times New Roman" w:cs="Times New Roman"/>
          <w:color w:val="000000"/>
          <w:sz w:val="24"/>
          <w:szCs w:val="24"/>
          <w:lang w:val="sr-Cyrl-CS"/>
        </w:rPr>
        <w:t>за активности у области услуга социјалне заштите</w:t>
      </w:r>
      <w:r w:rsidR="00DE07F6" w:rsidRPr="002E1E34">
        <w:rPr>
          <w:rFonts w:ascii="Times New Roman" w:hAnsi="Times New Roman" w:cs="Times New Roman"/>
          <w:color w:val="000000"/>
          <w:sz w:val="24"/>
          <w:szCs w:val="24"/>
          <w:lang w:val="sr-Cyrl-CS"/>
        </w:rPr>
        <w:t>: помоћ у кући старим и болесним лицима, дневни боравак, лични прати</w:t>
      </w:r>
      <w:r w:rsidR="00BA4A58" w:rsidRPr="002E1E34">
        <w:rPr>
          <w:rFonts w:ascii="Times New Roman" w:hAnsi="Times New Roman" w:cs="Times New Roman"/>
          <w:color w:val="000000"/>
          <w:sz w:val="24"/>
          <w:szCs w:val="24"/>
          <w:lang w:val="sr-Cyrl-CS"/>
        </w:rPr>
        <w:t>лац</w:t>
      </w:r>
      <w:r w:rsidR="00DE07F6" w:rsidRPr="002E1E34">
        <w:rPr>
          <w:rFonts w:ascii="Times New Roman" w:hAnsi="Times New Roman" w:cs="Times New Roman"/>
          <w:color w:val="000000"/>
          <w:sz w:val="24"/>
          <w:szCs w:val="24"/>
          <w:lang w:val="sr-Cyrl-CS"/>
        </w:rPr>
        <w:t xml:space="preserve"> детета и пер</w:t>
      </w:r>
      <w:r w:rsidR="00775007" w:rsidRPr="002E1E34">
        <w:rPr>
          <w:rFonts w:ascii="Times New Roman" w:hAnsi="Times New Roman" w:cs="Times New Roman"/>
          <w:color w:val="000000"/>
          <w:sz w:val="24"/>
          <w:szCs w:val="24"/>
          <w:lang w:val="sr-Cyrl-CS"/>
        </w:rPr>
        <w:t>сонална асистенција, једнократна помоћ</w:t>
      </w:r>
      <w:r w:rsidR="00DE07F6" w:rsidRPr="002E1E34">
        <w:rPr>
          <w:rFonts w:ascii="Times New Roman" w:hAnsi="Times New Roman" w:cs="Times New Roman"/>
          <w:color w:val="000000"/>
          <w:sz w:val="24"/>
          <w:szCs w:val="24"/>
          <w:lang w:val="sr-Cyrl-CS"/>
        </w:rPr>
        <w:t>, народне кухиње и др</w:t>
      </w:r>
      <w:r w:rsidR="00E87A3A" w:rsidRPr="002E1E34">
        <w:rPr>
          <w:rFonts w:ascii="Times New Roman" w:hAnsi="Times New Roman" w:cs="Times New Roman"/>
          <w:color w:val="000000"/>
          <w:sz w:val="24"/>
          <w:szCs w:val="24"/>
          <w:lang w:val="sr-Cyrl-CS"/>
        </w:rPr>
        <w:t>;</w:t>
      </w:r>
    </w:p>
    <w:p w14:paraId="1CBA5C6B" w14:textId="09C5DC70" w:rsidR="00E910AE" w:rsidRPr="002E1E34" w:rsidRDefault="00DE07F6" w:rsidP="00390A85">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lastRenderedPageBreak/>
        <w:t xml:space="preserve">      - за израду средњорочних планова развоја, програма развоја и стратегија урбаног територијалног развоја.</w:t>
      </w:r>
    </w:p>
    <w:p w14:paraId="347837DC" w14:textId="25B3FD7D" w:rsidR="00390A85" w:rsidRPr="002E1E34" w:rsidRDefault="00B0063A" w:rsidP="00ED73F0">
      <w:pPr>
        <w:spacing w:after="0"/>
        <w:ind w:firstLine="284"/>
        <w:jc w:val="both"/>
        <w:rPr>
          <w:rFonts w:ascii="Times New Roman" w:hAnsi="Times New Roman" w:cs="Times New Roman"/>
          <w:sz w:val="24"/>
          <w:szCs w:val="24"/>
          <w:lang w:val="sr-Cyrl-CS"/>
        </w:rPr>
      </w:pPr>
      <w:r w:rsidRPr="002E1E34">
        <w:rPr>
          <w:rFonts w:ascii="Times New Roman" w:hAnsi="Times New Roman" w:cs="Times New Roman"/>
          <w:sz w:val="24"/>
          <w:szCs w:val="24"/>
          <w:lang w:val="sr-Cyrl-CS"/>
        </w:rPr>
        <w:t>3</w:t>
      </w:r>
      <w:r w:rsidR="00E910AE" w:rsidRPr="002E1E34">
        <w:rPr>
          <w:rFonts w:ascii="Times New Roman" w:hAnsi="Times New Roman" w:cs="Times New Roman"/>
          <w:sz w:val="24"/>
          <w:szCs w:val="24"/>
          <w:lang w:val="sr-Cyrl-CS"/>
        </w:rPr>
        <w:t>)  За реализацију пројекта „Изградња градске пијаце у Сурдулици</w:t>
      </w:r>
      <w:r w:rsidR="00645FD3" w:rsidRPr="002E1E34">
        <w:rPr>
          <w:rFonts w:ascii="Times New Roman" w:hAnsi="Times New Roman" w:cs="Times New Roman"/>
          <w:sz w:val="24"/>
          <w:szCs w:val="24"/>
          <w:lang w:val="sr-Cyrl-CS"/>
        </w:rPr>
        <w:t xml:space="preserve"> </w:t>
      </w:r>
      <w:r w:rsidR="00E910AE" w:rsidRPr="002E1E34">
        <w:rPr>
          <w:rFonts w:ascii="Times New Roman" w:hAnsi="Times New Roman" w:cs="Times New Roman"/>
          <w:sz w:val="24"/>
          <w:szCs w:val="24"/>
          <w:lang w:val="sr-Cyrl-CS"/>
        </w:rPr>
        <w:t>-</w:t>
      </w:r>
      <w:r w:rsidR="00645FD3" w:rsidRPr="002E1E34">
        <w:rPr>
          <w:rFonts w:ascii="Times New Roman" w:hAnsi="Times New Roman" w:cs="Times New Roman"/>
          <w:sz w:val="24"/>
          <w:szCs w:val="24"/>
          <w:lang w:val="sr-Cyrl-CS"/>
        </w:rPr>
        <w:t xml:space="preserve"> </w:t>
      </w:r>
      <w:r w:rsidR="00DE07F6" w:rsidRPr="002E1E34">
        <w:rPr>
          <w:rFonts w:ascii="Times New Roman" w:hAnsi="Times New Roman" w:cs="Times New Roman"/>
          <w:sz w:val="24"/>
          <w:szCs w:val="24"/>
          <w:lang w:val="sr-Cyrl-CS"/>
        </w:rPr>
        <w:t>ТРЕЋА</w:t>
      </w:r>
      <w:r w:rsidR="00E910AE" w:rsidRPr="002E1E34">
        <w:rPr>
          <w:rFonts w:ascii="Times New Roman" w:hAnsi="Times New Roman" w:cs="Times New Roman"/>
          <w:sz w:val="24"/>
          <w:szCs w:val="24"/>
          <w:lang w:val="sr-Cyrl-CS"/>
        </w:rPr>
        <w:t xml:space="preserve"> ФАЗА</w:t>
      </w:r>
      <w:r w:rsidR="00645FD3" w:rsidRPr="002E1E34">
        <w:rPr>
          <w:rFonts w:ascii="Times New Roman" w:hAnsi="Times New Roman" w:cs="Times New Roman"/>
          <w:sz w:val="24"/>
          <w:szCs w:val="24"/>
          <w:lang w:val="sr-Cyrl-CS"/>
        </w:rPr>
        <w:t xml:space="preserve">ˮ </w:t>
      </w:r>
      <w:r w:rsidR="00E87A3A" w:rsidRPr="002E1E34">
        <w:rPr>
          <w:rFonts w:ascii="Times New Roman" w:hAnsi="Times New Roman" w:cs="Times New Roman"/>
          <w:sz w:val="24"/>
          <w:szCs w:val="24"/>
          <w:lang w:val="sr-Cyrl-CS"/>
        </w:rPr>
        <w:t>предвиђена су средст</w:t>
      </w:r>
      <w:r w:rsidR="00E910AE" w:rsidRPr="002E1E34">
        <w:rPr>
          <w:rFonts w:ascii="Times New Roman" w:hAnsi="Times New Roman" w:cs="Times New Roman"/>
          <w:sz w:val="24"/>
          <w:szCs w:val="24"/>
          <w:lang w:val="sr-Cyrl-CS"/>
        </w:rPr>
        <w:t xml:space="preserve">ва у износу од </w:t>
      </w:r>
      <w:r w:rsidR="00926D66" w:rsidRPr="002E1E34">
        <w:rPr>
          <w:rFonts w:ascii="Times New Roman" w:hAnsi="Times New Roman" w:cs="Times New Roman"/>
          <w:sz w:val="24"/>
          <w:szCs w:val="24"/>
          <w:lang w:val="sr-Cyrl-CS"/>
        </w:rPr>
        <w:t xml:space="preserve"> 95.000.000,00 </w:t>
      </w:r>
      <w:r w:rsidR="00636338" w:rsidRPr="002E1E34">
        <w:rPr>
          <w:rFonts w:ascii="Times New Roman" w:hAnsi="Times New Roman" w:cs="Times New Roman"/>
          <w:sz w:val="24"/>
          <w:szCs w:val="24"/>
          <w:lang w:val="sr-Cyrl-CS"/>
        </w:rPr>
        <w:t>динара</w:t>
      </w:r>
      <w:r w:rsidR="00E910AE" w:rsidRPr="002E1E34">
        <w:rPr>
          <w:rFonts w:ascii="Times New Roman" w:hAnsi="Times New Roman" w:cs="Times New Roman"/>
          <w:sz w:val="24"/>
          <w:szCs w:val="24"/>
          <w:lang w:val="sr-Cyrl-CS"/>
        </w:rPr>
        <w:t>.</w:t>
      </w:r>
    </w:p>
    <w:p w14:paraId="051070FE" w14:textId="77777777" w:rsidR="00B7082A" w:rsidRPr="002E1E34" w:rsidRDefault="00B7082A" w:rsidP="00ED73F0">
      <w:pPr>
        <w:spacing w:after="0"/>
        <w:ind w:firstLine="284"/>
        <w:jc w:val="both"/>
        <w:rPr>
          <w:rFonts w:ascii="Times New Roman" w:hAnsi="Times New Roman" w:cs="Times New Roman"/>
          <w:sz w:val="24"/>
          <w:szCs w:val="24"/>
          <w:lang w:val="sr-Cyrl-CS"/>
        </w:rPr>
      </w:pPr>
    </w:p>
    <w:p w14:paraId="0303B53D" w14:textId="77777777" w:rsidR="002F762A" w:rsidRPr="002E1E34" w:rsidRDefault="002F762A" w:rsidP="007C0B79">
      <w:pPr>
        <w:spacing w:after="0"/>
        <w:jc w:val="both"/>
        <w:rPr>
          <w:rFonts w:ascii="Times New Roman" w:hAnsi="Times New Roman" w:cs="Times New Roman"/>
          <w:sz w:val="24"/>
          <w:szCs w:val="24"/>
          <w:lang w:val="sr-Cyrl-CS"/>
        </w:rPr>
      </w:pPr>
    </w:p>
    <w:p w14:paraId="404C8F1F" w14:textId="0776558B" w:rsidR="00E910AE"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V. УСЛОВИ И НАЧИН ФИНАНСИРАЊА</w:t>
      </w:r>
    </w:p>
    <w:p w14:paraId="61BC7C9A" w14:textId="77777777" w:rsidR="00B7082A" w:rsidRPr="002E1E34" w:rsidRDefault="00B7082A" w:rsidP="007C0B79">
      <w:pPr>
        <w:spacing w:after="0"/>
        <w:jc w:val="center"/>
        <w:rPr>
          <w:rFonts w:ascii="Times New Roman" w:hAnsi="Times New Roman" w:cs="Times New Roman"/>
          <w:color w:val="000000"/>
          <w:sz w:val="24"/>
          <w:szCs w:val="24"/>
          <w:lang w:val="sr-Cyrl-CS"/>
        </w:rPr>
      </w:pPr>
    </w:p>
    <w:p w14:paraId="10D7E374" w14:textId="77777777" w:rsidR="007C0B79" w:rsidRPr="002E1E34" w:rsidRDefault="007C0B79" w:rsidP="007C0B79">
      <w:pPr>
        <w:spacing w:after="0"/>
        <w:jc w:val="center"/>
        <w:rPr>
          <w:rFonts w:ascii="Times New Roman" w:hAnsi="Times New Roman" w:cs="Times New Roman"/>
          <w:color w:val="000000"/>
          <w:sz w:val="24"/>
          <w:szCs w:val="24"/>
          <w:lang w:val="sr-Cyrl-CS"/>
        </w:rPr>
      </w:pPr>
    </w:p>
    <w:p w14:paraId="41DB3D54" w14:textId="3205C4F7" w:rsidR="00E910AE" w:rsidRPr="002E1E34" w:rsidRDefault="00AA6ED3" w:rsidP="007C0B79">
      <w:pPr>
        <w:spacing w:after="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E910AE" w:rsidRPr="002E1E34">
        <w:rPr>
          <w:rFonts w:ascii="Times New Roman" w:hAnsi="Times New Roman" w:cs="Times New Roman"/>
          <w:color w:val="000000"/>
          <w:sz w:val="24"/>
          <w:szCs w:val="24"/>
          <w:lang w:val="sr-Cyrl-CS"/>
        </w:rPr>
        <w:t>1)</w:t>
      </w:r>
      <w:r w:rsidR="007C06E5" w:rsidRPr="002E1E34">
        <w:rPr>
          <w:rFonts w:ascii="Times New Roman" w:hAnsi="Times New Roman" w:cs="Times New Roman"/>
          <w:color w:val="000000"/>
          <w:sz w:val="24"/>
          <w:szCs w:val="24"/>
          <w:lang w:val="sr-Cyrl-CS"/>
        </w:rPr>
        <w:t xml:space="preserve"> </w:t>
      </w:r>
      <w:r w:rsidR="00DE07F6" w:rsidRPr="002E1E34">
        <w:rPr>
          <w:rFonts w:ascii="Times New Roman" w:hAnsi="Times New Roman" w:cs="Times New Roman"/>
          <w:color w:val="000000"/>
          <w:sz w:val="24"/>
          <w:szCs w:val="24"/>
          <w:lang w:val="sr-Cyrl-CS"/>
        </w:rPr>
        <w:t>Кабинет министра</w:t>
      </w:r>
      <w:r w:rsidR="00257D35" w:rsidRPr="002E1E34">
        <w:rPr>
          <w:rFonts w:ascii="Times New Roman" w:hAnsi="Times New Roman" w:cs="Times New Roman"/>
          <w:color w:val="000000"/>
          <w:sz w:val="24"/>
          <w:szCs w:val="24"/>
          <w:lang w:val="sr-Cyrl-CS"/>
        </w:rPr>
        <w:t xml:space="preserve"> </w:t>
      </w:r>
      <w:r w:rsidR="007C06E5" w:rsidRPr="002E1E34">
        <w:rPr>
          <w:rFonts w:ascii="Times New Roman" w:hAnsi="Times New Roman" w:cs="Times New Roman"/>
          <w:color w:val="000000"/>
          <w:sz w:val="24"/>
          <w:szCs w:val="24"/>
          <w:lang w:val="sr-Cyrl-CS"/>
        </w:rPr>
        <w:t>суфинансира пројекте за унапређењ</w:t>
      </w:r>
      <w:r w:rsidR="00BA4A58" w:rsidRPr="002E1E34">
        <w:rPr>
          <w:rFonts w:ascii="Times New Roman" w:hAnsi="Times New Roman" w:cs="Times New Roman"/>
          <w:color w:val="000000"/>
          <w:sz w:val="24"/>
          <w:szCs w:val="24"/>
          <w:lang w:val="sr-Cyrl-CS"/>
        </w:rPr>
        <w:t>е</w:t>
      </w:r>
      <w:r w:rsidR="007C06E5" w:rsidRPr="002E1E34">
        <w:rPr>
          <w:rFonts w:ascii="Times New Roman" w:hAnsi="Times New Roman" w:cs="Times New Roman"/>
          <w:color w:val="000000"/>
          <w:sz w:val="24"/>
          <w:szCs w:val="24"/>
          <w:lang w:val="sr-Cyrl-CS"/>
        </w:rPr>
        <w:t xml:space="preserve"> капацитета недовољно развијених општина у износу од </w:t>
      </w:r>
      <w:r w:rsidR="00E910AE" w:rsidRPr="002E1E34">
        <w:rPr>
          <w:rFonts w:ascii="Times New Roman" w:hAnsi="Times New Roman" w:cs="Times New Roman"/>
          <w:color w:val="000000"/>
          <w:sz w:val="24"/>
          <w:szCs w:val="24"/>
          <w:lang w:val="sr-Cyrl-CS"/>
        </w:rPr>
        <w:t>30–7</w:t>
      </w:r>
      <w:r w:rsidR="00257D35" w:rsidRPr="002E1E34">
        <w:rPr>
          <w:rFonts w:ascii="Times New Roman" w:hAnsi="Times New Roman" w:cs="Times New Roman"/>
          <w:color w:val="000000"/>
          <w:sz w:val="24"/>
          <w:szCs w:val="24"/>
          <w:lang w:val="sr-Cyrl-CS"/>
        </w:rPr>
        <w:t xml:space="preserve">0% </w:t>
      </w:r>
      <w:r w:rsidR="007C06E5" w:rsidRPr="002E1E34">
        <w:rPr>
          <w:rFonts w:ascii="Times New Roman" w:hAnsi="Times New Roman" w:cs="Times New Roman"/>
          <w:color w:val="000000"/>
          <w:sz w:val="24"/>
          <w:szCs w:val="24"/>
          <w:lang w:val="sr-Cyrl-CS"/>
        </w:rPr>
        <w:t>с</w:t>
      </w:r>
      <w:r w:rsidR="00257D35" w:rsidRPr="002E1E34">
        <w:rPr>
          <w:rFonts w:ascii="Times New Roman" w:hAnsi="Times New Roman" w:cs="Times New Roman"/>
          <w:color w:val="000000"/>
          <w:sz w:val="24"/>
          <w:szCs w:val="24"/>
          <w:lang w:val="sr-Cyrl-CS"/>
        </w:rPr>
        <w:t>а</w:t>
      </w:r>
      <w:r w:rsidR="00E910AE" w:rsidRPr="002E1E34">
        <w:rPr>
          <w:rFonts w:ascii="Times New Roman" w:hAnsi="Times New Roman" w:cs="Times New Roman"/>
          <w:color w:val="000000"/>
          <w:sz w:val="24"/>
          <w:szCs w:val="24"/>
          <w:lang w:val="sr-Cyrl-CS"/>
        </w:rPr>
        <w:t xml:space="preserve"> </w:t>
      </w:r>
      <w:r w:rsidR="007C06E5" w:rsidRPr="002E1E34">
        <w:rPr>
          <w:rFonts w:ascii="Times New Roman" w:hAnsi="Times New Roman" w:cs="Times New Roman"/>
          <w:color w:val="000000"/>
          <w:sz w:val="24"/>
          <w:szCs w:val="24"/>
          <w:lang w:val="sr-Cyrl-CS"/>
        </w:rPr>
        <w:t xml:space="preserve">максималним износом учешћа до </w:t>
      </w:r>
      <w:r w:rsidR="00E910AE" w:rsidRPr="002E1E34">
        <w:rPr>
          <w:rFonts w:ascii="Times New Roman" w:hAnsi="Times New Roman" w:cs="Times New Roman"/>
          <w:color w:val="000000"/>
          <w:sz w:val="24"/>
          <w:szCs w:val="24"/>
          <w:lang w:val="sr-Cyrl-CS"/>
        </w:rPr>
        <w:t xml:space="preserve"> 7</w:t>
      </w:r>
      <w:r w:rsidR="00636338" w:rsidRPr="002E1E34">
        <w:rPr>
          <w:rFonts w:ascii="Times New Roman" w:hAnsi="Times New Roman" w:cs="Times New Roman"/>
          <w:color w:val="000000"/>
          <w:sz w:val="24"/>
          <w:szCs w:val="24"/>
          <w:lang w:val="sr-Cyrl-CS"/>
        </w:rPr>
        <w:t xml:space="preserve">.000.000,00 </w:t>
      </w:r>
      <w:r w:rsidR="007C06E5" w:rsidRPr="002E1E34">
        <w:rPr>
          <w:rFonts w:ascii="Times New Roman" w:hAnsi="Times New Roman" w:cs="Times New Roman"/>
          <w:color w:val="000000"/>
          <w:sz w:val="24"/>
          <w:szCs w:val="24"/>
          <w:lang w:val="sr-Cyrl-CS"/>
        </w:rPr>
        <w:t>динара.</w:t>
      </w:r>
    </w:p>
    <w:p w14:paraId="12CCA559" w14:textId="309E52AB" w:rsidR="00AD6718" w:rsidRPr="002E1E34" w:rsidRDefault="00AA6ED3" w:rsidP="000E444A">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7C06E5" w:rsidRPr="002E1E34">
        <w:rPr>
          <w:rFonts w:ascii="Times New Roman" w:hAnsi="Times New Roman" w:cs="Times New Roman"/>
          <w:color w:val="000000"/>
          <w:sz w:val="24"/>
          <w:szCs w:val="24"/>
          <w:lang w:val="sr-Cyrl-CS"/>
        </w:rPr>
        <w:t xml:space="preserve">Корисник је у обавези да средства за пројекте користи наменски. </w:t>
      </w:r>
    </w:p>
    <w:p w14:paraId="4FEFF50A" w14:textId="0AED3429" w:rsidR="00C46F42" w:rsidRPr="002E1E34" w:rsidRDefault="00AD6718"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Корисник је у обавези д</w:t>
      </w:r>
      <w:r w:rsidR="00257D35" w:rsidRPr="002E1E34">
        <w:rPr>
          <w:rFonts w:ascii="Times New Roman" w:hAnsi="Times New Roman" w:cs="Times New Roman"/>
          <w:color w:val="000000"/>
          <w:sz w:val="24"/>
          <w:szCs w:val="24"/>
          <w:lang w:val="sr-Cyrl-CS"/>
        </w:rPr>
        <w:t xml:space="preserve">а </w:t>
      </w:r>
      <w:r w:rsidRPr="002E1E34">
        <w:rPr>
          <w:rFonts w:ascii="Times New Roman" w:hAnsi="Times New Roman" w:cs="Times New Roman"/>
          <w:color w:val="000000"/>
          <w:sz w:val="24"/>
          <w:szCs w:val="24"/>
          <w:lang w:val="sr-Cyrl-CS"/>
        </w:rPr>
        <w:t xml:space="preserve">реализује </w:t>
      </w:r>
      <w:r w:rsidR="007C06E5" w:rsidRPr="002E1E34">
        <w:rPr>
          <w:rFonts w:ascii="Times New Roman" w:hAnsi="Times New Roman" w:cs="Times New Roman"/>
          <w:color w:val="000000"/>
          <w:sz w:val="24"/>
          <w:szCs w:val="24"/>
          <w:lang w:val="sr-Cyrl-CS"/>
        </w:rPr>
        <w:t>све активности</w:t>
      </w:r>
      <w:r w:rsidR="0070673D" w:rsidRPr="002E1E34">
        <w:rPr>
          <w:rFonts w:ascii="Times New Roman" w:hAnsi="Times New Roman" w:cs="Times New Roman"/>
          <w:color w:val="000000"/>
          <w:sz w:val="24"/>
          <w:szCs w:val="24"/>
          <w:lang w:val="sr-Cyrl-CS"/>
        </w:rPr>
        <w:t xml:space="preserve"> </w:t>
      </w:r>
      <w:r w:rsidRPr="002E1E34">
        <w:rPr>
          <w:rFonts w:ascii="Times New Roman" w:hAnsi="Times New Roman" w:cs="Times New Roman"/>
          <w:color w:val="000000"/>
          <w:sz w:val="24"/>
          <w:szCs w:val="24"/>
          <w:lang w:val="sr-Cyrl-CS"/>
        </w:rPr>
        <w:t>и достави финални извештај</w:t>
      </w:r>
      <w:r w:rsidR="0070673D" w:rsidRPr="002E1E34">
        <w:rPr>
          <w:rFonts w:ascii="Times New Roman" w:hAnsi="Times New Roman" w:cs="Times New Roman"/>
          <w:color w:val="000000"/>
          <w:sz w:val="24"/>
          <w:szCs w:val="24"/>
          <w:lang w:val="sr-Cyrl-CS"/>
        </w:rPr>
        <w:t xml:space="preserve"> </w:t>
      </w:r>
      <w:r w:rsidR="007C06E5" w:rsidRPr="002E1E34">
        <w:rPr>
          <w:rFonts w:ascii="Times New Roman" w:hAnsi="Times New Roman" w:cs="Times New Roman"/>
          <w:color w:val="000000"/>
          <w:sz w:val="24"/>
          <w:szCs w:val="24"/>
          <w:lang w:val="sr-Cyrl-CS"/>
        </w:rPr>
        <w:t>до</w:t>
      </w:r>
      <w:r w:rsidR="007B4EA4" w:rsidRPr="002E1E34">
        <w:rPr>
          <w:rFonts w:ascii="Times New Roman" w:hAnsi="Times New Roman" w:cs="Times New Roman"/>
          <w:color w:val="000000"/>
          <w:sz w:val="24"/>
          <w:szCs w:val="24"/>
          <w:lang w:val="sr-Cyrl-CS"/>
        </w:rPr>
        <w:t xml:space="preserve"> 20</w:t>
      </w:r>
      <w:r w:rsidR="009A5F6E" w:rsidRPr="002E1E34">
        <w:rPr>
          <w:rFonts w:ascii="Times New Roman" w:hAnsi="Times New Roman" w:cs="Times New Roman"/>
          <w:color w:val="000000"/>
          <w:sz w:val="24"/>
          <w:szCs w:val="24"/>
          <w:lang w:val="sr-Cyrl-CS"/>
        </w:rPr>
        <w:t>.</w:t>
      </w:r>
      <w:r w:rsidR="003535AD" w:rsidRPr="002E1E34">
        <w:rPr>
          <w:rFonts w:ascii="Times New Roman" w:hAnsi="Times New Roman" w:cs="Times New Roman"/>
          <w:color w:val="000000"/>
          <w:sz w:val="24"/>
          <w:szCs w:val="24"/>
          <w:lang w:val="sr-Cyrl-CS"/>
        </w:rPr>
        <w:t xml:space="preserve"> </w:t>
      </w:r>
      <w:r w:rsidR="0070673D" w:rsidRPr="002E1E34">
        <w:rPr>
          <w:rFonts w:ascii="Times New Roman" w:hAnsi="Times New Roman" w:cs="Times New Roman"/>
          <w:color w:val="000000"/>
          <w:sz w:val="24"/>
          <w:szCs w:val="24"/>
          <w:lang w:val="sr-Cyrl-CS"/>
        </w:rPr>
        <w:t>новембра</w:t>
      </w:r>
      <w:r w:rsidR="00CC704B" w:rsidRPr="002E1E34">
        <w:rPr>
          <w:rFonts w:ascii="Times New Roman" w:hAnsi="Times New Roman" w:cs="Times New Roman"/>
          <w:color w:val="000000"/>
          <w:sz w:val="24"/>
          <w:szCs w:val="24"/>
          <w:lang w:val="sr-Cyrl-CS"/>
        </w:rPr>
        <w:t xml:space="preserve"> 202</w:t>
      </w:r>
      <w:r w:rsidR="007C06E5" w:rsidRPr="002E1E34">
        <w:rPr>
          <w:rFonts w:ascii="Times New Roman" w:hAnsi="Times New Roman" w:cs="Times New Roman"/>
          <w:color w:val="000000"/>
          <w:sz w:val="24"/>
          <w:szCs w:val="24"/>
          <w:lang w:val="sr-Cyrl-CS"/>
        </w:rPr>
        <w:t>5</w:t>
      </w:r>
      <w:r w:rsidR="00257D35" w:rsidRPr="002E1E34">
        <w:rPr>
          <w:rFonts w:ascii="Times New Roman" w:hAnsi="Times New Roman" w:cs="Times New Roman"/>
          <w:color w:val="000000"/>
          <w:sz w:val="24"/>
          <w:szCs w:val="24"/>
          <w:lang w:val="sr-Cyrl-CS"/>
        </w:rPr>
        <w:t xml:space="preserve">. </w:t>
      </w:r>
      <w:r w:rsidR="00F61259" w:rsidRPr="002E1E34">
        <w:rPr>
          <w:rFonts w:ascii="Times New Roman" w:hAnsi="Times New Roman" w:cs="Times New Roman"/>
          <w:color w:val="000000"/>
          <w:sz w:val="24"/>
          <w:szCs w:val="24"/>
          <w:lang w:val="sr-Cyrl-CS"/>
        </w:rPr>
        <w:t>г</w:t>
      </w:r>
      <w:r w:rsidR="007C06E5" w:rsidRPr="002E1E34">
        <w:rPr>
          <w:rFonts w:ascii="Times New Roman" w:hAnsi="Times New Roman" w:cs="Times New Roman"/>
          <w:color w:val="000000"/>
          <w:sz w:val="24"/>
          <w:szCs w:val="24"/>
          <w:lang w:val="sr-Cyrl-CS"/>
        </w:rPr>
        <w:t>одине.</w:t>
      </w:r>
    </w:p>
    <w:p w14:paraId="439852D4" w14:textId="61F74FBA" w:rsidR="00827E07" w:rsidRPr="002E1E34" w:rsidRDefault="00AA6ED3" w:rsidP="000E444A">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7C06E5" w:rsidRPr="002E1E34">
        <w:rPr>
          <w:rFonts w:ascii="Times New Roman" w:hAnsi="Times New Roman" w:cs="Times New Roman"/>
          <w:color w:val="000000"/>
          <w:sz w:val="24"/>
          <w:szCs w:val="24"/>
          <w:lang w:val="sr-Cyrl-CS"/>
        </w:rPr>
        <w:t xml:space="preserve">Јединица локалне самоуправе не може да користи бесповратна средства </w:t>
      </w:r>
      <w:r w:rsidR="00F6154B" w:rsidRPr="002E1E34">
        <w:rPr>
          <w:rFonts w:ascii="Times New Roman" w:hAnsi="Times New Roman" w:cs="Times New Roman"/>
          <w:color w:val="000000"/>
          <w:sz w:val="24"/>
          <w:szCs w:val="24"/>
          <w:lang w:val="sr-Cyrl-CS"/>
        </w:rPr>
        <w:t xml:space="preserve">за пројекат </w:t>
      </w:r>
      <w:r w:rsidR="007C06E5" w:rsidRPr="002E1E34">
        <w:rPr>
          <w:rFonts w:ascii="Times New Roman" w:hAnsi="Times New Roman" w:cs="Times New Roman"/>
          <w:color w:val="000000"/>
          <w:sz w:val="24"/>
          <w:szCs w:val="24"/>
          <w:lang w:val="sr-Cyrl-CS"/>
        </w:rPr>
        <w:t xml:space="preserve">за исте намене за које је већ добила средства из буџета Републике Србије. </w:t>
      </w:r>
    </w:p>
    <w:p w14:paraId="45AE72D2" w14:textId="402FB375" w:rsidR="00A669C3" w:rsidRPr="002E1E34" w:rsidRDefault="00AA6ED3" w:rsidP="00B90BFC">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A669C3" w:rsidRPr="002E1E34">
        <w:rPr>
          <w:rFonts w:ascii="Times New Roman" w:hAnsi="Times New Roman" w:cs="Times New Roman"/>
          <w:color w:val="000000"/>
          <w:sz w:val="24"/>
          <w:szCs w:val="24"/>
          <w:lang w:val="sr-Cyrl-CS"/>
        </w:rPr>
        <w:t>2)</w:t>
      </w:r>
      <w:r w:rsidR="0004002D" w:rsidRPr="002E1E34">
        <w:rPr>
          <w:rFonts w:ascii="Times New Roman" w:hAnsi="Times New Roman" w:cs="Times New Roman"/>
          <w:color w:val="000000"/>
          <w:sz w:val="24"/>
          <w:szCs w:val="24"/>
          <w:lang w:val="sr-Cyrl-CS"/>
        </w:rPr>
        <w:t xml:space="preserve"> </w:t>
      </w:r>
      <w:r w:rsidR="00A669C3" w:rsidRPr="002E1E34">
        <w:rPr>
          <w:rFonts w:ascii="Times New Roman" w:hAnsi="Times New Roman" w:cs="Times New Roman"/>
          <w:color w:val="000000"/>
          <w:sz w:val="24"/>
          <w:szCs w:val="24"/>
          <w:lang w:val="sr-Cyrl-CS"/>
        </w:rPr>
        <w:t>Кабинет министра меру подршке</w:t>
      </w:r>
      <w:r w:rsidR="00B90BFC" w:rsidRPr="002E1E34">
        <w:rPr>
          <w:rFonts w:ascii="Times New Roman" w:hAnsi="Times New Roman" w:cs="Times New Roman"/>
          <w:color w:val="000000"/>
          <w:sz w:val="24"/>
          <w:szCs w:val="24"/>
          <w:lang w:val="sr-Cyrl-CS"/>
        </w:rPr>
        <w:t xml:space="preserve"> која обухвата</w:t>
      </w:r>
      <w:r w:rsidR="00A669C3" w:rsidRPr="002E1E34">
        <w:rPr>
          <w:rFonts w:ascii="Times New Roman" w:hAnsi="Times New Roman" w:cs="Times New Roman"/>
          <w:color w:val="000000"/>
          <w:sz w:val="24"/>
          <w:szCs w:val="24"/>
          <w:lang w:val="sr-Cyrl-CS"/>
        </w:rPr>
        <w:t xml:space="preserve"> </w:t>
      </w:r>
      <w:r w:rsidR="00B90BFC" w:rsidRPr="002E1E34">
        <w:rPr>
          <w:rFonts w:ascii="Times New Roman" w:hAnsi="Times New Roman" w:cs="Times New Roman"/>
          <w:color w:val="000000"/>
          <w:sz w:val="24"/>
          <w:szCs w:val="24"/>
          <w:lang w:val="sr-Cyrl-CS"/>
        </w:rPr>
        <w:t xml:space="preserve">набавку опреме ради нормализације рада јединице локалне самоуправе и њених установа, служби и јавних предузећа у случајевима када наступе ванредне околности или поремећаји у </w:t>
      </w:r>
      <w:r w:rsidR="00FB46C5" w:rsidRPr="002E1E34">
        <w:rPr>
          <w:rFonts w:ascii="Times New Roman" w:hAnsi="Times New Roman" w:cs="Times New Roman"/>
          <w:color w:val="000000"/>
          <w:sz w:val="24"/>
          <w:szCs w:val="24"/>
          <w:lang w:val="sr-Cyrl-CS"/>
        </w:rPr>
        <w:t>функц</w:t>
      </w:r>
      <w:r w:rsidR="00FB46C5">
        <w:rPr>
          <w:rFonts w:ascii="Times New Roman" w:hAnsi="Times New Roman" w:cs="Times New Roman"/>
          <w:color w:val="000000"/>
          <w:sz w:val="24"/>
          <w:szCs w:val="24"/>
          <w:lang w:val="sr-Cyrl-CS"/>
        </w:rPr>
        <w:t>и</w:t>
      </w:r>
      <w:r w:rsidR="00FB46C5" w:rsidRPr="002E1E34">
        <w:rPr>
          <w:rFonts w:ascii="Times New Roman" w:hAnsi="Times New Roman" w:cs="Times New Roman"/>
          <w:color w:val="000000"/>
          <w:sz w:val="24"/>
          <w:szCs w:val="24"/>
          <w:lang w:val="sr-Cyrl-CS"/>
        </w:rPr>
        <w:t>онисању</w:t>
      </w:r>
      <w:r w:rsidR="00B90BFC" w:rsidRPr="002E1E34">
        <w:rPr>
          <w:rFonts w:ascii="Times New Roman" w:hAnsi="Times New Roman" w:cs="Times New Roman"/>
          <w:color w:val="000000"/>
          <w:sz w:val="24"/>
          <w:szCs w:val="24"/>
          <w:lang w:val="sr-Cyrl-CS"/>
        </w:rPr>
        <w:t xml:space="preserve">; отклањање последица елементарних непогода; активности у области услуга социјалне заштите: помоћ у кући старим и болесним лицима, дневни боравак, лични пратилац детета и персонална асистенција, једнократне помоћи, народне кухиње и др; израду средњорочних планова развоја, програма развоја и стратегија урбаног територијалног развоја </w:t>
      </w:r>
      <w:r w:rsidR="00A669C3" w:rsidRPr="002E1E34">
        <w:rPr>
          <w:rFonts w:ascii="Times New Roman" w:hAnsi="Times New Roman" w:cs="Times New Roman"/>
          <w:color w:val="000000"/>
          <w:sz w:val="24"/>
          <w:szCs w:val="24"/>
          <w:lang w:val="sr-Cyrl-CS"/>
        </w:rPr>
        <w:t xml:space="preserve">финансира у износу </w:t>
      </w:r>
      <w:r w:rsidR="00CC7D5E" w:rsidRPr="002E1E34">
        <w:rPr>
          <w:rFonts w:ascii="Times New Roman" w:hAnsi="Times New Roman" w:cs="Times New Roman"/>
          <w:color w:val="000000"/>
          <w:sz w:val="24"/>
          <w:szCs w:val="24"/>
          <w:lang w:val="sr-Cyrl-CS"/>
        </w:rPr>
        <w:t>до</w:t>
      </w:r>
      <w:r w:rsidR="00A669C3" w:rsidRPr="002E1E34">
        <w:rPr>
          <w:rFonts w:ascii="Times New Roman" w:hAnsi="Times New Roman" w:cs="Times New Roman"/>
          <w:color w:val="000000"/>
          <w:sz w:val="24"/>
          <w:szCs w:val="24"/>
          <w:lang w:val="sr-Cyrl-CS"/>
        </w:rPr>
        <w:t xml:space="preserve"> 100%.</w:t>
      </w:r>
    </w:p>
    <w:p w14:paraId="5077BA08" w14:textId="77777777" w:rsidR="00A669C3" w:rsidRPr="002E1E34" w:rsidRDefault="00AA6ED3" w:rsidP="00A669C3">
      <w:pPr>
        <w:spacing w:after="12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A669C3" w:rsidRPr="002E1E34">
        <w:rPr>
          <w:rFonts w:ascii="Times New Roman" w:hAnsi="Times New Roman" w:cs="Times New Roman"/>
          <w:color w:val="000000"/>
          <w:sz w:val="24"/>
          <w:szCs w:val="24"/>
          <w:lang w:val="sr-Cyrl-CS"/>
        </w:rPr>
        <w:t>Средства</w:t>
      </w:r>
      <w:r w:rsidR="00F6154B" w:rsidRPr="002E1E34">
        <w:rPr>
          <w:rFonts w:ascii="Times New Roman" w:hAnsi="Times New Roman" w:cs="Times New Roman"/>
          <w:color w:val="000000"/>
          <w:sz w:val="24"/>
          <w:szCs w:val="24"/>
          <w:lang w:val="sr-Cyrl-CS"/>
        </w:rPr>
        <w:t xml:space="preserve"> мере подршке</w:t>
      </w:r>
      <w:r w:rsidR="00A669C3" w:rsidRPr="002E1E34">
        <w:rPr>
          <w:rFonts w:ascii="Times New Roman" w:hAnsi="Times New Roman" w:cs="Times New Roman"/>
          <w:color w:val="000000"/>
          <w:sz w:val="24"/>
          <w:szCs w:val="24"/>
          <w:lang w:val="sr-Cyrl-CS"/>
        </w:rPr>
        <w:t xml:space="preserve"> се одобравају одлуком министра на основу поднетог образложеног захтева</w:t>
      </w:r>
      <w:r w:rsidR="00827E07" w:rsidRPr="002E1E34">
        <w:rPr>
          <w:rFonts w:ascii="Times New Roman" w:hAnsi="Times New Roman" w:cs="Times New Roman"/>
          <w:color w:val="000000"/>
          <w:sz w:val="24"/>
          <w:szCs w:val="24"/>
          <w:lang w:val="sr-Cyrl-CS"/>
        </w:rPr>
        <w:t xml:space="preserve"> у оквиру области финансирања које су обухваћене Програмом.</w:t>
      </w:r>
    </w:p>
    <w:p w14:paraId="1C289349" w14:textId="0CDE953B" w:rsidR="00827E07" w:rsidRPr="002E1E34" w:rsidRDefault="003D57C2" w:rsidP="00827E07">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7C06E5" w:rsidRPr="002E1E34">
        <w:rPr>
          <w:rFonts w:ascii="Times New Roman" w:hAnsi="Times New Roman" w:cs="Times New Roman"/>
          <w:color w:val="000000"/>
          <w:sz w:val="24"/>
          <w:szCs w:val="24"/>
          <w:lang w:val="sr-Cyrl-CS"/>
        </w:rPr>
        <w:t xml:space="preserve">Корисник је у обавези да средства </w:t>
      </w:r>
      <w:r w:rsidR="00827E07" w:rsidRPr="002E1E34">
        <w:rPr>
          <w:rFonts w:ascii="Times New Roman" w:hAnsi="Times New Roman" w:cs="Times New Roman"/>
          <w:color w:val="000000"/>
          <w:sz w:val="24"/>
          <w:szCs w:val="24"/>
          <w:lang w:val="sr-Cyrl-CS"/>
        </w:rPr>
        <w:t xml:space="preserve"> </w:t>
      </w:r>
      <w:r w:rsidR="00F6154B" w:rsidRPr="002E1E34">
        <w:rPr>
          <w:rFonts w:ascii="Times New Roman" w:hAnsi="Times New Roman" w:cs="Times New Roman"/>
          <w:color w:val="000000"/>
          <w:sz w:val="24"/>
          <w:szCs w:val="24"/>
          <w:lang w:val="sr-Cyrl-CS"/>
        </w:rPr>
        <w:t xml:space="preserve">мере подршке </w:t>
      </w:r>
      <w:r w:rsidR="007C06E5" w:rsidRPr="002E1E34">
        <w:rPr>
          <w:rFonts w:ascii="Times New Roman" w:hAnsi="Times New Roman" w:cs="Times New Roman"/>
          <w:color w:val="000000"/>
          <w:sz w:val="24"/>
          <w:szCs w:val="24"/>
          <w:lang w:val="sr-Cyrl-CS"/>
        </w:rPr>
        <w:t xml:space="preserve">користи наменски </w:t>
      </w:r>
      <w:r w:rsidR="00827E07" w:rsidRPr="002E1E34">
        <w:rPr>
          <w:rFonts w:ascii="Times New Roman" w:hAnsi="Times New Roman" w:cs="Times New Roman"/>
          <w:color w:val="000000"/>
          <w:sz w:val="24"/>
          <w:szCs w:val="24"/>
          <w:lang w:val="sr-Cyrl-CS"/>
        </w:rPr>
        <w:t xml:space="preserve">и </w:t>
      </w:r>
      <w:r w:rsidR="007C06E5" w:rsidRPr="002E1E34">
        <w:rPr>
          <w:rFonts w:ascii="Times New Roman" w:hAnsi="Times New Roman" w:cs="Times New Roman"/>
          <w:color w:val="000000"/>
          <w:sz w:val="24"/>
          <w:szCs w:val="24"/>
          <w:lang w:val="sr-Cyrl-CS"/>
        </w:rPr>
        <w:t xml:space="preserve">да све активности реализује до рока наведеног у захтеву. </w:t>
      </w:r>
    </w:p>
    <w:p w14:paraId="1E9C0A2D" w14:textId="3C22A763" w:rsidR="002F762A" w:rsidRPr="002E1E34" w:rsidRDefault="007C06E5"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Јединица локалне самоуправе не може да користи бесповратна средства </w:t>
      </w:r>
      <w:r w:rsidR="00B919E1" w:rsidRPr="002E1E34">
        <w:rPr>
          <w:rFonts w:ascii="Times New Roman" w:hAnsi="Times New Roman" w:cs="Times New Roman"/>
          <w:color w:val="000000"/>
          <w:sz w:val="24"/>
          <w:szCs w:val="24"/>
          <w:lang w:val="sr-Cyrl-CS"/>
        </w:rPr>
        <w:t>мере подршке</w:t>
      </w:r>
      <w:r w:rsidRPr="002E1E34">
        <w:rPr>
          <w:rFonts w:ascii="Times New Roman" w:hAnsi="Times New Roman" w:cs="Times New Roman"/>
          <w:color w:val="000000"/>
          <w:sz w:val="24"/>
          <w:szCs w:val="24"/>
          <w:lang w:val="sr-Cyrl-CS"/>
        </w:rPr>
        <w:t xml:space="preserve"> за исте намене за које је већ добила средства из буџета Републике Србије</w:t>
      </w:r>
      <w:r w:rsidR="00827E07" w:rsidRPr="002E1E34">
        <w:rPr>
          <w:rFonts w:ascii="Times New Roman" w:hAnsi="Times New Roman" w:cs="Times New Roman"/>
          <w:color w:val="000000"/>
          <w:sz w:val="24"/>
          <w:szCs w:val="24"/>
          <w:lang w:val="sr-Cyrl-CS"/>
        </w:rPr>
        <w:t>.</w:t>
      </w:r>
    </w:p>
    <w:p w14:paraId="187C5184" w14:textId="77777777" w:rsidR="00230A14" w:rsidRPr="002E1E34" w:rsidRDefault="00230A14" w:rsidP="007C0B79">
      <w:pPr>
        <w:spacing w:after="0"/>
        <w:jc w:val="both"/>
        <w:rPr>
          <w:rFonts w:ascii="Times New Roman" w:hAnsi="Times New Roman" w:cs="Times New Roman"/>
          <w:color w:val="000000"/>
          <w:sz w:val="24"/>
          <w:szCs w:val="24"/>
          <w:lang w:val="sr-Cyrl-CS"/>
        </w:rPr>
      </w:pPr>
    </w:p>
    <w:p w14:paraId="67E6A901" w14:textId="77777777" w:rsidR="00B919E1" w:rsidRPr="002E1E34" w:rsidRDefault="00B919E1" w:rsidP="007C0B79">
      <w:pPr>
        <w:spacing w:after="0"/>
        <w:jc w:val="both"/>
        <w:rPr>
          <w:rFonts w:ascii="Times New Roman" w:hAnsi="Times New Roman" w:cs="Times New Roman"/>
          <w:color w:val="000000"/>
          <w:sz w:val="24"/>
          <w:szCs w:val="24"/>
          <w:lang w:val="sr-Cyrl-CS"/>
        </w:rPr>
      </w:pPr>
    </w:p>
    <w:p w14:paraId="633F334B" w14:textId="5BDDFFFC"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VI. КРИТЕРИЈУМИ ЗА</w:t>
      </w:r>
      <w:r w:rsidR="009A2226" w:rsidRPr="002E1E34">
        <w:rPr>
          <w:rFonts w:ascii="Times New Roman" w:hAnsi="Times New Roman" w:cs="Times New Roman"/>
          <w:color w:val="000000"/>
          <w:sz w:val="24"/>
          <w:szCs w:val="24"/>
          <w:lang w:val="sr-Cyrl-CS"/>
        </w:rPr>
        <w:t xml:space="preserve"> ОЦЕЊИВАЊЕ И ОДОБРАВАЊЕ ПРИЈАВЕ </w:t>
      </w:r>
    </w:p>
    <w:p w14:paraId="6EB23ECF" w14:textId="77777777" w:rsidR="00230A14" w:rsidRPr="002E1E34" w:rsidRDefault="00230A14" w:rsidP="007C0B79">
      <w:pPr>
        <w:spacing w:after="0"/>
        <w:jc w:val="center"/>
        <w:rPr>
          <w:rFonts w:ascii="Times New Roman" w:hAnsi="Times New Roman" w:cs="Times New Roman"/>
          <w:color w:val="000000"/>
          <w:sz w:val="24"/>
          <w:szCs w:val="24"/>
          <w:lang w:val="sr-Cyrl-CS"/>
        </w:rPr>
      </w:pPr>
    </w:p>
    <w:p w14:paraId="76799DAD" w14:textId="77777777" w:rsidR="007C0B79" w:rsidRPr="002E1E34" w:rsidRDefault="007C0B79" w:rsidP="007C0B79">
      <w:pPr>
        <w:spacing w:after="0"/>
        <w:jc w:val="center"/>
        <w:rPr>
          <w:rFonts w:ascii="Times New Roman" w:hAnsi="Times New Roman" w:cs="Times New Roman"/>
          <w:sz w:val="24"/>
          <w:szCs w:val="24"/>
          <w:lang w:val="sr-Cyrl-CS"/>
        </w:rPr>
      </w:pPr>
    </w:p>
    <w:p w14:paraId="0A9FA103" w14:textId="5966A742" w:rsidR="00C46F42" w:rsidRPr="002E1E34" w:rsidRDefault="00D55EB5"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B919E1" w:rsidRPr="002E1E34">
        <w:rPr>
          <w:rFonts w:ascii="Times New Roman" w:hAnsi="Times New Roman" w:cs="Times New Roman"/>
          <w:color w:val="000000"/>
          <w:sz w:val="24"/>
          <w:szCs w:val="24"/>
          <w:lang w:val="sr-Cyrl-CS"/>
        </w:rPr>
        <w:t xml:space="preserve">Оцењивање и одабир пријава пројеката врши се на основу следећих критеријума: </w:t>
      </w:r>
    </w:p>
    <w:p w14:paraId="138EB9F1" w14:textId="3CC78D9E"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1. </w:t>
      </w:r>
      <w:r w:rsidR="00B919E1" w:rsidRPr="002E1E34">
        <w:rPr>
          <w:rFonts w:ascii="Times New Roman" w:hAnsi="Times New Roman" w:cs="Times New Roman"/>
          <w:color w:val="000000"/>
          <w:sz w:val="24"/>
          <w:szCs w:val="24"/>
          <w:lang w:val="sr-Cyrl-CS"/>
        </w:rPr>
        <w:t>Одрживост пројекта</w:t>
      </w:r>
      <w:r w:rsidRPr="002E1E34">
        <w:rPr>
          <w:rFonts w:ascii="Times New Roman" w:hAnsi="Times New Roman" w:cs="Times New Roman"/>
          <w:color w:val="000000"/>
          <w:sz w:val="24"/>
          <w:szCs w:val="24"/>
          <w:lang w:val="sr-Cyrl-CS"/>
        </w:rPr>
        <w:t>;</w:t>
      </w:r>
    </w:p>
    <w:p w14:paraId="6580080C" w14:textId="00021CDF"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2. </w:t>
      </w:r>
      <w:r w:rsidR="00B919E1" w:rsidRPr="002E1E34">
        <w:rPr>
          <w:rFonts w:ascii="Times New Roman" w:hAnsi="Times New Roman" w:cs="Times New Roman"/>
          <w:color w:val="000000"/>
          <w:sz w:val="24"/>
          <w:szCs w:val="24"/>
          <w:lang w:val="sr-Cyrl-CS"/>
        </w:rPr>
        <w:t>Број потенцијалних корисника обухваћених пројектом</w:t>
      </w:r>
      <w:r w:rsidRPr="002E1E34">
        <w:rPr>
          <w:rFonts w:ascii="Times New Roman" w:hAnsi="Times New Roman" w:cs="Times New Roman"/>
          <w:color w:val="000000"/>
          <w:sz w:val="24"/>
          <w:szCs w:val="24"/>
          <w:lang w:val="sr-Cyrl-CS"/>
        </w:rPr>
        <w:t>;</w:t>
      </w:r>
    </w:p>
    <w:p w14:paraId="7BC1A8B8" w14:textId="38894E0B"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lastRenderedPageBreak/>
        <w:t xml:space="preserve">    </w:t>
      </w:r>
      <w:r w:rsidR="00257D35" w:rsidRPr="002E1E34">
        <w:rPr>
          <w:rFonts w:ascii="Times New Roman" w:hAnsi="Times New Roman" w:cs="Times New Roman"/>
          <w:color w:val="000000"/>
          <w:sz w:val="24"/>
          <w:szCs w:val="24"/>
          <w:lang w:val="sr-Cyrl-CS"/>
        </w:rPr>
        <w:t xml:space="preserve">3. </w:t>
      </w:r>
      <w:r w:rsidR="00B919E1" w:rsidRPr="002E1E34">
        <w:rPr>
          <w:rFonts w:ascii="Times New Roman" w:hAnsi="Times New Roman" w:cs="Times New Roman"/>
          <w:color w:val="000000"/>
          <w:sz w:val="24"/>
          <w:szCs w:val="24"/>
          <w:lang w:val="sr-Cyrl-CS"/>
        </w:rPr>
        <w:t>Сопствено учешће</w:t>
      </w:r>
      <w:r w:rsidRPr="002E1E34">
        <w:rPr>
          <w:rFonts w:ascii="Times New Roman" w:hAnsi="Times New Roman" w:cs="Times New Roman"/>
          <w:color w:val="000000"/>
          <w:sz w:val="24"/>
          <w:szCs w:val="24"/>
          <w:lang w:val="sr-Cyrl-CS"/>
        </w:rPr>
        <w:t>;</w:t>
      </w:r>
    </w:p>
    <w:p w14:paraId="4F729E6B" w14:textId="63544129" w:rsidR="00C46F42" w:rsidRPr="002E1E34" w:rsidRDefault="00D55EB5" w:rsidP="003744C4">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4. </w:t>
      </w:r>
      <w:r w:rsidR="00B919E1" w:rsidRPr="002E1E34">
        <w:rPr>
          <w:rFonts w:ascii="Times New Roman" w:hAnsi="Times New Roman" w:cs="Times New Roman"/>
          <w:color w:val="000000"/>
          <w:sz w:val="24"/>
          <w:szCs w:val="24"/>
          <w:lang w:val="sr-Cyrl-CS"/>
        </w:rPr>
        <w:t>Ефекат реализованог пројекта на квалитет живота у јединици локалне самоуправе</w:t>
      </w:r>
      <w:r w:rsidR="00C45A8E" w:rsidRPr="002E1E34">
        <w:rPr>
          <w:rFonts w:ascii="Times New Roman" w:hAnsi="Times New Roman" w:cs="Times New Roman"/>
          <w:color w:val="000000"/>
          <w:sz w:val="24"/>
          <w:szCs w:val="24"/>
          <w:lang w:val="sr-Cyrl-CS"/>
        </w:rPr>
        <w:t>.</w:t>
      </w:r>
    </w:p>
    <w:p w14:paraId="3254A387" w14:textId="77777777" w:rsidR="00366486" w:rsidRPr="002E1E34" w:rsidRDefault="00366486" w:rsidP="003744C4">
      <w:pPr>
        <w:spacing w:after="0"/>
        <w:jc w:val="both"/>
        <w:rPr>
          <w:rFonts w:ascii="Times New Roman" w:hAnsi="Times New Roman" w:cs="Times New Roman"/>
          <w:color w:val="000000"/>
          <w:sz w:val="24"/>
          <w:szCs w:val="24"/>
          <w:lang w:val="sr-Cyrl-CS"/>
        </w:rPr>
      </w:pPr>
    </w:p>
    <w:p w14:paraId="7B344735" w14:textId="057ED364" w:rsidR="00C46F42" w:rsidRPr="002E1E34" w:rsidRDefault="00D55EB5" w:rsidP="003744C4">
      <w:pPr>
        <w:spacing w:after="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1. </w:t>
      </w:r>
      <w:r w:rsidR="00B919E1" w:rsidRPr="002E1E34">
        <w:rPr>
          <w:rFonts w:ascii="Times New Roman" w:hAnsi="Times New Roman" w:cs="Times New Roman"/>
          <w:color w:val="000000"/>
          <w:sz w:val="24"/>
          <w:szCs w:val="24"/>
          <w:lang w:val="sr-Cyrl-CS"/>
        </w:rPr>
        <w:t>Одрживост пројекта</w:t>
      </w:r>
      <w:r w:rsidRPr="002E1E34">
        <w:rPr>
          <w:rFonts w:ascii="Times New Roman" w:hAnsi="Times New Roman" w:cs="Times New Roman"/>
          <w:color w:val="000000"/>
          <w:sz w:val="24"/>
          <w:szCs w:val="24"/>
          <w:lang w:val="sr-Cyrl-CS"/>
        </w:rPr>
        <w:t>:</w:t>
      </w:r>
    </w:p>
    <w:p w14:paraId="1F9CC261" w14:textId="3B9E3F42"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1.1. Д</w:t>
      </w:r>
      <w:r w:rsidR="00B919E1" w:rsidRPr="002E1E34">
        <w:rPr>
          <w:rFonts w:ascii="Times New Roman" w:hAnsi="Times New Roman" w:cs="Times New Roman"/>
          <w:color w:val="000000"/>
          <w:sz w:val="24"/>
          <w:szCs w:val="24"/>
          <w:lang w:val="sr-Cyrl-CS"/>
        </w:rPr>
        <w:t>остављени подаци указују да ће резултати реализације мера бити вид</w:t>
      </w:r>
      <w:r w:rsidR="00D21560" w:rsidRPr="002E1E34">
        <w:rPr>
          <w:rFonts w:ascii="Times New Roman" w:hAnsi="Times New Roman" w:cs="Times New Roman"/>
          <w:color w:val="000000"/>
          <w:sz w:val="24"/>
          <w:szCs w:val="24"/>
          <w:lang w:val="sr-Cyrl-CS"/>
        </w:rPr>
        <w:t>љ</w:t>
      </w:r>
      <w:r w:rsidR="00B919E1" w:rsidRPr="002E1E34">
        <w:rPr>
          <w:rFonts w:ascii="Times New Roman" w:hAnsi="Times New Roman" w:cs="Times New Roman"/>
          <w:color w:val="000000"/>
          <w:sz w:val="24"/>
          <w:szCs w:val="24"/>
          <w:lang w:val="sr-Cyrl-CS"/>
        </w:rPr>
        <w:t>иви дуже од пет година након завршетка активности – 20 поена</w:t>
      </w:r>
      <w:r w:rsidRPr="002E1E34">
        <w:rPr>
          <w:rFonts w:ascii="Times New Roman" w:hAnsi="Times New Roman" w:cs="Times New Roman"/>
          <w:color w:val="000000"/>
          <w:sz w:val="24"/>
          <w:szCs w:val="24"/>
          <w:lang w:val="sr-Cyrl-CS"/>
        </w:rPr>
        <w:t>;</w:t>
      </w:r>
    </w:p>
    <w:p w14:paraId="5BD9BC1C" w14:textId="12BF3F56"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1.2. </w:t>
      </w:r>
      <w:r w:rsidR="00B919E1" w:rsidRPr="002E1E34">
        <w:rPr>
          <w:rFonts w:ascii="Times New Roman" w:hAnsi="Times New Roman" w:cs="Times New Roman"/>
          <w:color w:val="000000"/>
          <w:sz w:val="24"/>
          <w:szCs w:val="24"/>
          <w:lang w:val="sr-Cyrl-CS"/>
        </w:rPr>
        <w:t>Достављени подаци указују да ће резултати реализације мера бити вид</w:t>
      </w:r>
      <w:r w:rsidR="00D21560" w:rsidRPr="002E1E34">
        <w:rPr>
          <w:rFonts w:ascii="Times New Roman" w:hAnsi="Times New Roman" w:cs="Times New Roman"/>
          <w:color w:val="000000"/>
          <w:sz w:val="24"/>
          <w:szCs w:val="24"/>
          <w:lang w:val="sr-Cyrl-CS"/>
        </w:rPr>
        <w:t>љ</w:t>
      </w:r>
      <w:r w:rsidR="00B919E1" w:rsidRPr="002E1E34">
        <w:rPr>
          <w:rFonts w:ascii="Times New Roman" w:hAnsi="Times New Roman" w:cs="Times New Roman"/>
          <w:color w:val="000000"/>
          <w:sz w:val="24"/>
          <w:szCs w:val="24"/>
          <w:lang w:val="sr-Cyrl-CS"/>
        </w:rPr>
        <w:t>иви од две до пет година након завршетка активности –десет поена</w:t>
      </w:r>
      <w:r w:rsidRPr="002E1E34">
        <w:rPr>
          <w:rFonts w:ascii="Times New Roman" w:hAnsi="Times New Roman" w:cs="Times New Roman"/>
          <w:color w:val="000000"/>
          <w:sz w:val="24"/>
          <w:szCs w:val="24"/>
          <w:lang w:val="sr-Cyrl-CS"/>
        </w:rPr>
        <w:t>;</w:t>
      </w:r>
    </w:p>
    <w:p w14:paraId="4B1252D7" w14:textId="0CD13FD5" w:rsidR="00C46F42" w:rsidRPr="002E1E34" w:rsidRDefault="00D55EB5" w:rsidP="003744C4">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1.3. </w:t>
      </w:r>
      <w:r w:rsidR="00B919E1" w:rsidRPr="002E1E34">
        <w:rPr>
          <w:rFonts w:ascii="Times New Roman" w:hAnsi="Times New Roman" w:cs="Times New Roman"/>
          <w:color w:val="000000"/>
          <w:sz w:val="24"/>
          <w:szCs w:val="24"/>
          <w:lang w:val="sr-Cyrl-CS"/>
        </w:rPr>
        <w:t>Достављени подаци не указују да ће резултати реализације мера бити вид</w:t>
      </w:r>
      <w:r w:rsidR="00D21560" w:rsidRPr="002E1E34">
        <w:rPr>
          <w:rFonts w:ascii="Times New Roman" w:hAnsi="Times New Roman" w:cs="Times New Roman"/>
          <w:color w:val="000000"/>
          <w:sz w:val="24"/>
          <w:szCs w:val="24"/>
          <w:lang w:val="sr-Cyrl-CS"/>
        </w:rPr>
        <w:t>љ</w:t>
      </w:r>
      <w:r w:rsidR="00B919E1" w:rsidRPr="002E1E34">
        <w:rPr>
          <w:rFonts w:ascii="Times New Roman" w:hAnsi="Times New Roman" w:cs="Times New Roman"/>
          <w:color w:val="000000"/>
          <w:sz w:val="24"/>
          <w:szCs w:val="24"/>
          <w:lang w:val="sr-Cyrl-CS"/>
        </w:rPr>
        <w:t>иви дуже од две године након завршетка активности – 0 поена</w:t>
      </w:r>
      <w:r w:rsidRPr="002E1E34">
        <w:rPr>
          <w:rFonts w:ascii="Times New Roman" w:hAnsi="Times New Roman" w:cs="Times New Roman"/>
          <w:color w:val="000000"/>
          <w:sz w:val="24"/>
          <w:szCs w:val="24"/>
          <w:lang w:val="sr-Cyrl-CS"/>
        </w:rPr>
        <w:t>;</w:t>
      </w:r>
    </w:p>
    <w:p w14:paraId="528A8706" w14:textId="77777777" w:rsidR="003744C4" w:rsidRPr="002E1E34" w:rsidRDefault="003744C4" w:rsidP="003744C4">
      <w:pPr>
        <w:spacing w:after="0"/>
        <w:jc w:val="both"/>
        <w:rPr>
          <w:rFonts w:ascii="Times New Roman" w:hAnsi="Times New Roman" w:cs="Times New Roman"/>
          <w:sz w:val="24"/>
          <w:szCs w:val="24"/>
          <w:lang w:val="sr-Cyrl-CS"/>
        </w:rPr>
      </w:pPr>
    </w:p>
    <w:p w14:paraId="1900E5B0" w14:textId="2B8E2C3E" w:rsidR="00C46F42" w:rsidRPr="002E1E34" w:rsidRDefault="00D55EB5" w:rsidP="003744C4">
      <w:pPr>
        <w:spacing w:after="0"/>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2. </w:t>
      </w:r>
      <w:r w:rsidR="00B919E1" w:rsidRPr="002E1E34">
        <w:rPr>
          <w:rFonts w:ascii="Times New Roman" w:hAnsi="Times New Roman" w:cs="Times New Roman"/>
          <w:color w:val="000000"/>
          <w:sz w:val="24"/>
          <w:szCs w:val="24"/>
          <w:lang w:val="sr-Cyrl-CS"/>
        </w:rPr>
        <w:t>Број потенцијалних корисника обухваћених пројектом</w:t>
      </w:r>
      <w:r w:rsidRPr="002E1E34">
        <w:rPr>
          <w:rFonts w:ascii="Times New Roman" w:hAnsi="Times New Roman" w:cs="Times New Roman"/>
          <w:color w:val="000000"/>
          <w:sz w:val="24"/>
          <w:szCs w:val="24"/>
          <w:lang w:val="sr-Cyrl-CS"/>
        </w:rPr>
        <w:t>:</w:t>
      </w:r>
    </w:p>
    <w:p w14:paraId="527853C6" w14:textId="25E40749"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2.1. </w:t>
      </w:r>
      <w:r w:rsidR="00B919E1" w:rsidRPr="002E1E34">
        <w:rPr>
          <w:rFonts w:ascii="Times New Roman" w:hAnsi="Times New Roman" w:cs="Times New Roman"/>
          <w:color w:val="000000"/>
          <w:sz w:val="24"/>
          <w:szCs w:val="24"/>
          <w:lang w:val="sr-Cyrl-CS"/>
        </w:rPr>
        <w:t>више о</w:t>
      </w:r>
      <w:r w:rsidR="00926D66" w:rsidRPr="002E1E34">
        <w:rPr>
          <w:rFonts w:ascii="Times New Roman" w:hAnsi="Times New Roman" w:cs="Times New Roman"/>
          <w:color w:val="000000"/>
          <w:sz w:val="24"/>
          <w:szCs w:val="24"/>
          <w:lang w:val="sr-Cyrl-CS"/>
        </w:rPr>
        <w:t xml:space="preserve">д 75% </w:t>
      </w:r>
      <w:r w:rsidR="00B919E1" w:rsidRPr="002E1E34">
        <w:rPr>
          <w:rFonts w:ascii="Times New Roman" w:hAnsi="Times New Roman" w:cs="Times New Roman"/>
          <w:color w:val="000000"/>
          <w:sz w:val="24"/>
          <w:szCs w:val="24"/>
          <w:lang w:val="sr-Cyrl-CS"/>
        </w:rPr>
        <w:t>становника општине</w:t>
      </w:r>
      <w:r w:rsidR="00926D66" w:rsidRPr="002E1E34">
        <w:rPr>
          <w:rFonts w:ascii="Times New Roman" w:hAnsi="Times New Roman" w:cs="Times New Roman"/>
          <w:color w:val="000000"/>
          <w:sz w:val="24"/>
          <w:szCs w:val="24"/>
          <w:lang w:val="sr-Cyrl-CS"/>
        </w:rPr>
        <w:t xml:space="preserve"> – 3</w:t>
      </w:r>
      <w:r w:rsidR="0070673D" w:rsidRPr="002E1E34">
        <w:rPr>
          <w:rFonts w:ascii="Times New Roman" w:hAnsi="Times New Roman" w:cs="Times New Roman"/>
          <w:color w:val="000000"/>
          <w:sz w:val="24"/>
          <w:szCs w:val="24"/>
          <w:lang w:val="sr-Cyrl-CS"/>
        </w:rPr>
        <w:t>0</w:t>
      </w:r>
      <w:r w:rsidR="00257D35" w:rsidRPr="002E1E34">
        <w:rPr>
          <w:rFonts w:ascii="Times New Roman" w:hAnsi="Times New Roman" w:cs="Times New Roman"/>
          <w:color w:val="000000"/>
          <w:sz w:val="24"/>
          <w:szCs w:val="24"/>
          <w:lang w:val="sr-Cyrl-CS"/>
        </w:rPr>
        <w:t xml:space="preserve"> </w:t>
      </w:r>
      <w:r w:rsidR="00B919E1" w:rsidRPr="002E1E34">
        <w:rPr>
          <w:rFonts w:ascii="Times New Roman" w:hAnsi="Times New Roman" w:cs="Times New Roman"/>
          <w:color w:val="000000"/>
          <w:sz w:val="24"/>
          <w:szCs w:val="24"/>
          <w:lang w:val="sr-Cyrl-CS"/>
        </w:rPr>
        <w:t>поена</w:t>
      </w:r>
      <w:r w:rsidRPr="002E1E34">
        <w:rPr>
          <w:rFonts w:ascii="Times New Roman" w:hAnsi="Times New Roman" w:cs="Times New Roman"/>
          <w:color w:val="000000"/>
          <w:sz w:val="24"/>
          <w:szCs w:val="24"/>
          <w:lang w:val="sr-Cyrl-CS"/>
        </w:rPr>
        <w:t>;</w:t>
      </w:r>
    </w:p>
    <w:p w14:paraId="6D32ADAA" w14:textId="2E6C21EC"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2.2. о</w:t>
      </w:r>
      <w:r w:rsidR="00B919E1" w:rsidRPr="002E1E34">
        <w:rPr>
          <w:rFonts w:ascii="Times New Roman" w:hAnsi="Times New Roman" w:cs="Times New Roman"/>
          <w:color w:val="000000"/>
          <w:sz w:val="24"/>
          <w:szCs w:val="24"/>
          <w:lang w:val="sr-Cyrl-CS"/>
        </w:rPr>
        <w:t>д 5</w:t>
      </w:r>
      <w:r w:rsidR="00257D35" w:rsidRPr="002E1E34">
        <w:rPr>
          <w:rFonts w:ascii="Times New Roman" w:hAnsi="Times New Roman" w:cs="Times New Roman"/>
          <w:color w:val="000000"/>
          <w:sz w:val="24"/>
          <w:szCs w:val="24"/>
          <w:lang w:val="sr-Cyrl-CS"/>
        </w:rPr>
        <w:t xml:space="preserve">1% </w:t>
      </w:r>
      <w:r w:rsidR="00B919E1" w:rsidRPr="002E1E34">
        <w:rPr>
          <w:rFonts w:ascii="Times New Roman" w:hAnsi="Times New Roman" w:cs="Times New Roman"/>
          <w:color w:val="000000"/>
          <w:sz w:val="24"/>
          <w:szCs w:val="24"/>
          <w:lang w:val="sr-Cyrl-CS"/>
        </w:rPr>
        <w:t>до</w:t>
      </w:r>
      <w:r w:rsidR="00257D35" w:rsidRPr="002E1E34">
        <w:rPr>
          <w:rFonts w:ascii="Times New Roman" w:hAnsi="Times New Roman" w:cs="Times New Roman"/>
          <w:color w:val="000000"/>
          <w:sz w:val="24"/>
          <w:szCs w:val="24"/>
          <w:lang w:val="sr-Cyrl-CS"/>
        </w:rPr>
        <w:t xml:space="preserve"> 75% </w:t>
      </w:r>
      <w:r w:rsidR="00B919E1" w:rsidRPr="002E1E34">
        <w:rPr>
          <w:rFonts w:ascii="Times New Roman" w:hAnsi="Times New Roman" w:cs="Times New Roman"/>
          <w:color w:val="000000"/>
          <w:sz w:val="24"/>
          <w:szCs w:val="24"/>
          <w:lang w:val="sr-Cyrl-CS"/>
        </w:rPr>
        <w:t>становника општине – 20 поена</w:t>
      </w:r>
      <w:r w:rsidRPr="002E1E34">
        <w:rPr>
          <w:rFonts w:ascii="Times New Roman" w:hAnsi="Times New Roman" w:cs="Times New Roman"/>
          <w:color w:val="000000"/>
          <w:sz w:val="24"/>
          <w:szCs w:val="24"/>
          <w:lang w:val="sr-Cyrl-CS"/>
        </w:rPr>
        <w:t>;</w:t>
      </w:r>
    </w:p>
    <w:p w14:paraId="4C3D51B0" w14:textId="5D4ACFEC" w:rsidR="00C46F42" w:rsidRPr="002E1E34" w:rsidRDefault="00D55EB5"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2.3. </w:t>
      </w:r>
      <w:r w:rsidR="00B919E1" w:rsidRPr="002E1E34">
        <w:rPr>
          <w:rFonts w:ascii="Times New Roman" w:hAnsi="Times New Roman" w:cs="Times New Roman"/>
          <w:color w:val="000000"/>
          <w:sz w:val="24"/>
          <w:szCs w:val="24"/>
          <w:lang w:val="sr-Cyrl-CS"/>
        </w:rPr>
        <w:t>од</w:t>
      </w:r>
      <w:r w:rsidR="00257D35" w:rsidRPr="002E1E34">
        <w:rPr>
          <w:rFonts w:ascii="Times New Roman" w:hAnsi="Times New Roman" w:cs="Times New Roman"/>
          <w:color w:val="000000"/>
          <w:sz w:val="24"/>
          <w:szCs w:val="24"/>
          <w:lang w:val="sr-Cyrl-CS"/>
        </w:rPr>
        <w:t xml:space="preserve"> 26</w:t>
      </w:r>
      <w:r w:rsidR="00B83226" w:rsidRPr="002E1E34">
        <w:rPr>
          <w:rFonts w:ascii="Times New Roman" w:hAnsi="Times New Roman" w:cs="Times New Roman"/>
          <w:color w:val="000000"/>
          <w:sz w:val="24"/>
          <w:szCs w:val="24"/>
          <w:lang w:val="sr-Cyrl-CS"/>
        </w:rPr>
        <w:t xml:space="preserve">% </w:t>
      </w:r>
      <w:r w:rsidR="00B919E1" w:rsidRPr="002E1E34">
        <w:rPr>
          <w:rFonts w:ascii="Times New Roman" w:hAnsi="Times New Roman" w:cs="Times New Roman"/>
          <w:color w:val="000000"/>
          <w:sz w:val="24"/>
          <w:szCs w:val="24"/>
          <w:lang w:val="sr-Cyrl-CS"/>
        </w:rPr>
        <w:t>до</w:t>
      </w:r>
      <w:r w:rsidR="00B83226" w:rsidRPr="002E1E34">
        <w:rPr>
          <w:rFonts w:ascii="Times New Roman" w:hAnsi="Times New Roman" w:cs="Times New Roman"/>
          <w:color w:val="000000"/>
          <w:sz w:val="24"/>
          <w:szCs w:val="24"/>
          <w:lang w:val="sr-Cyrl-CS"/>
        </w:rPr>
        <w:t xml:space="preserve"> 50% </w:t>
      </w:r>
      <w:r w:rsidR="00B919E1" w:rsidRPr="002E1E34">
        <w:rPr>
          <w:rFonts w:ascii="Times New Roman" w:hAnsi="Times New Roman" w:cs="Times New Roman"/>
          <w:color w:val="000000"/>
          <w:sz w:val="24"/>
          <w:szCs w:val="24"/>
          <w:lang w:val="sr-Cyrl-CS"/>
        </w:rPr>
        <w:t>становника општине – десет поена</w:t>
      </w:r>
      <w:r w:rsidRPr="002E1E34">
        <w:rPr>
          <w:rFonts w:ascii="Times New Roman" w:hAnsi="Times New Roman" w:cs="Times New Roman"/>
          <w:color w:val="000000"/>
          <w:sz w:val="24"/>
          <w:szCs w:val="24"/>
          <w:lang w:val="sr-Cyrl-CS"/>
        </w:rPr>
        <w:t>;</w:t>
      </w:r>
    </w:p>
    <w:p w14:paraId="67739B63" w14:textId="55062DC4" w:rsidR="00C46F42" w:rsidRPr="002E1E34" w:rsidRDefault="00D55EB5" w:rsidP="003744C4">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2.4</w:t>
      </w:r>
      <w:r w:rsidR="00B83226" w:rsidRPr="002E1E34">
        <w:rPr>
          <w:rFonts w:ascii="Times New Roman" w:hAnsi="Times New Roman" w:cs="Times New Roman"/>
          <w:color w:val="000000"/>
          <w:sz w:val="24"/>
          <w:szCs w:val="24"/>
          <w:lang w:val="sr-Cyrl-CS"/>
        </w:rPr>
        <w:t xml:space="preserve">. </w:t>
      </w:r>
      <w:r w:rsidR="00B919E1" w:rsidRPr="002E1E34">
        <w:rPr>
          <w:rFonts w:ascii="Times New Roman" w:hAnsi="Times New Roman" w:cs="Times New Roman"/>
          <w:color w:val="000000"/>
          <w:sz w:val="24"/>
          <w:szCs w:val="24"/>
          <w:lang w:val="sr-Cyrl-CS"/>
        </w:rPr>
        <w:t>до</w:t>
      </w:r>
      <w:r w:rsidR="00B83226" w:rsidRPr="002E1E34">
        <w:rPr>
          <w:rFonts w:ascii="Times New Roman" w:hAnsi="Times New Roman" w:cs="Times New Roman"/>
          <w:color w:val="000000"/>
          <w:sz w:val="24"/>
          <w:szCs w:val="24"/>
          <w:lang w:val="sr-Cyrl-CS"/>
        </w:rPr>
        <w:t xml:space="preserve"> 25% </w:t>
      </w:r>
      <w:r w:rsidR="00B919E1" w:rsidRPr="002E1E34">
        <w:rPr>
          <w:rFonts w:ascii="Times New Roman" w:hAnsi="Times New Roman" w:cs="Times New Roman"/>
          <w:color w:val="000000"/>
          <w:sz w:val="24"/>
          <w:szCs w:val="24"/>
          <w:lang w:val="sr-Cyrl-CS"/>
        </w:rPr>
        <w:t>становника општине – пет поена</w:t>
      </w:r>
      <w:r w:rsidRPr="002E1E34">
        <w:rPr>
          <w:rFonts w:ascii="Times New Roman" w:hAnsi="Times New Roman" w:cs="Times New Roman"/>
          <w:color w:val="000000"/>
          <w:sz w:val="24"/>
          <w:szCs w:val="24"/>
          <w:lang w:val="sr-Cyrl-CS"/>
        </w:rPr>
        <w:t>;</w:t>
      </w:r>
    </w:p>
    <w:p w14:paraId="69168DD8" w14:textId="77777777" w:rsidR="003744C4" w:rsidRPr="002E1E34" w:rsidRDefault="003744C4" w:rsidP="003744C4">
      <w:pPr>
        <w:spacing w:after="0"/>
        <w:jc w:val="both"/>
        <w:rPr>
          <w:rFonts w:ascii="Times New Roman" w:hAnsi="Times New Roman" w:cs="Times New Roman"/>
          <w:sz w:val="24"/>
          <w:szCs w:val="24"/>
          <w:lang w:val="sr-Cyrl-CS"/>
        </w:rPr>
      </w:pPr>
    </w:p>
    <w:p w14:paraId="591D059F" w14:textId="6ECF4D85" w:rsidR="00390A85" w:rsidRPr="002E1E34" w:rsidRDefault="00D55EB5" w:rsidP="003744C4">
      <w:pPr>
        <w:spacing w:after="0"/>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3. </w:t>
      </w:r>
      <w:r w:rsidR="00B919E1" w:rsidRPr="002E1E34">
        <w:rPr>
          <w:rFonts w:ascii="Times New Roman" w:hAnsi="Times New Roman" w:cs="Times New Roman"/>
          <w:color w:val="000000"/>
          <w:sz w:val="24"/>
          <w:szCs w:val="24"/>
          <w:lang w:val="sr-Cyrl-CS"/>
        </w:rPr>
        <w:t>Сопствено учешће</w:t>
      </w:r>
      <w:r w:rsidRPr="002E1E34">
        <w:rPr>
          <w:rFonts w:ascii="Times New Roman" w:hAnsi="Times New Roman" w:cs="Times New Roman"/>
          <w:color w:val="000000"/>
          <w:sz w:val="24"/>
          <w:szCs w:val="24"/>
          <w:lang w:val="sr-Cyrl-CS"/>
        </w:rPr>
        <w:t>:</w:t>
      </w:r>
    </w:p>
    <w:p w14:paraId="496D8ABD" w14:textId="205CCAD0" w:rsidR="00C46F42" w:rsidRPr="002E1E34" w:rsidRDefault="00D55EB5" w:rsidP="003744C4">
      <w:pPr>
        <w:spacing w:after="0"/>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926D66" w:rsidRPr="002E1E34">
        <w:rPr>
          <w:rFonts w:ascii="Times New Roman" w:hAnsi="Times New Roman" w:cs="Times New Roman"/>
          <w:color w:val="000000"/>
          <w:sz w:val="24"/>
          <w:szCs w:val="24"/>
          <w:lang w:val="sr-Cyrl-CS"/>
        </w:rPr>
        <w:t xml:space="preserve">3.1. </w:t>
      </w:r>
      <w:r w:rsidR="00B919E1" w:rsidRPr="002E1E34">
        <w:rPr>
          <w:rFonts w:ascii="Times New Roman" w:hAnsi="Times New Roman" w:cs="Times New Roman"/>
          <w:color w:val="000000"/>
          <w:sz w:val="24"/>
          <w:szCs w:val="24"/>
          <w:lang w:val="sr-Cyrl-CS"/>
        </w:rPr>
        <w:t>преко</w:t>
      </w:r>
      <w:r w:rsidR="00926D66" w:rsidRPr="002E1E34">
        <w:rPr>
          <w:rFonts w:ascii="Times New Roman" w:hAnsi="Times New Roman" w:cs="Times New Roman"/>
          <w:color w:val="000000"/>
          <w:sz w:val="24"/>
          <w:szCs w:val="24"/>
          <w:lang w:val="sr-Cyrl-CS"/>
        </w:rPr>
        <w:t xml:space="preserve"> 55% – 3</w:t>
      </w:r>
      <w:r w:rsidR="0070673D" w:rsidRPr="002E1E34">
        <w:rPr>
          <w:rFonts w:ascii="Times New Roman" w:hAnsi="Times New Roman" w:cs="Times New Roman"/>
          <w:color w:val="000000"/>
          <w:sz w:val="24"/>
          <w:szCs w:val="24"/>
          <w:lang w:val="sr-Cyrl-CS"/>
        </w:rPr>
        <w:t>0</w:t>
      </w:r>
      <w:r w:rsidR="00257D35" w:rsidRPr="002E1E34">
        <w:rPr>
          <w:rFonts w:ascii="Times New Roman" w:hAnsi="Times New Roman" w:cs="Times New Roman"/>
          <w:color w:val="000000"/>
          <w:sz w:val="24"/>
          <w:szCs w:val="24"/>
          <w:lang w:val="sr-Cyrl-CS"/>
        </w:rPr>
        <w:t xml:space="preserve"> </w:t>
      </w:r>
      <w:r w:rsidR="00F96209" w:rsidRPr="002E1E34">
        <w:rPr>
          <w:rFonts w:ascii="Times New Roman" w:hAnsi="Times New Roman" w:cs="Times New Roman"/>
          <w:color w:val="000000"/>
          <w:sz w:val="24"/>
          <w:szCs w:val="24"/>
          <w:lang w:val="sr-Cyrl-CS"/>
        </w:rPr>
        <w:t>поена</w:t>
      </w:r>
      <w:r w:rsidRPr="002E1E34">
        <w:rPr>
          <w:rFonts w:ascii="Times New Roman" w:hAnsi="Times New Roman" w:cs="Times New Roman"/>
          <w:color w:val="000000"/>
          <w:sz w:val="24"/>
          <w:szCs w:val="24"/>
          <w:lang w:val="sr-Cyrl-CS"/>
        </w:rPr>
        <w:t>;</w:t>
      </w:r>
    </w:p>
    <w:p w14:paraId="0A7056AC" w14:textId="0C0A3FD9" w:rsidR="00C46F42" w:rsidRPr="002E1E34" w:rsidRDefault="00D55EB5">
      <w:pPr>
        <w:spacing w:after="150"/>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70673D" w:rsidRPr="002E1E34">
        <w:rPr>
          <w:rFonts w:ascii="Times New Roman" w:hAnsi="Times New Roman" w:cs="Times New Roman"/>
          <w:color w:val="000000"/>
          <w:sz w:val="24"/>
          <w:szCs w:val="24"/>
          <w:lang w:val="sr-Cyrl-CS"/>
        </w:rPr>
        <w:t xml:space="preserve">3.2. </w:t>
      </w:r>
      <w:r w:rsidR="00F96209" w:rsidRPr="002E1E34">
        <w:rPr>
          <w:rFonts w:ascii="Times New Roman" w:hAnsi="Times New Roman" w:cs="Times New Roman"/>
          <w:color w:val="000000"/>
          <w:sz w:val="24"/>
          <w:szCs w:val="24"/>
          <w:lang w:val="sr-Cyrl-CS"/>
        </w:rPr>
        <w:t>од</w:t>
      </w:r>
      <w:r w:rsidR="0070673D" w:rsidRPr="002E1E34">
        <w:rPr>
          <w:rFonts w:ascii="Times New Roman" w:hAnsi="Times New Roman" w:cs="Times New Roman"/>
          <w:color w:val="000000"/>
          <w:sz w:val="24"/>
          <w:szCs w:val="24"/>
          <w:lang w:val="sr-Cyrl-CS"/>
        </w:rPr>
        <w:t xml:space="preserve"> 40 – 55</w:t>
      </w:r>
      <w:r w:rsidR="00926D66" w:rsidRPr="002E1E34">
        <w:rPr>
          <w:rFonts w:ascii="Times New Roman" w:hAnsi="Times New Roman" w:cs="Times New Roman"/>
          <w:color w:val="000000"/>
          <w:sz w:val="24"/>
          <w:szCs w:val="24"/>
          <w:lang w:val="sr-Cyrl-CS"/>
        </w:rPr>
        <w:t>% – 20</w:t>
      </w:r>
      <w:r w:rsidR="00257D35" w:rsidRPr="002E1E34">
        <w:rPr>
          <w:rFonts w:ascii="Times New Roman" w:hAnsi="Times New Roman" w:cs="Times New Roman"/>
          <w:color w:val="000000"/>
          <w:sz w:val="24"/>
          <w:szCs w:val="24"/>
          <w:lang w:val="sr-Cyrl-CS"/>
        </w:rPr>
        <w:t xml:space="preserve"> </w:t>
      </w:r>
      <w:r w:rsidR="00F96209" w:rsidRPr="002E1E34">
        <w:rPr>
          <w:rFonts w:ascii="Times New Roman" w:hAnsi="Times New Roman" w:cs="Times New Roman"/>
          <w:color w:val="000000"/>
          <w:sz w:val="24"/>
          <w:szCs w:val="24"/>
          <w:lang w:val="sr-Cyrl-CS"/>
        </w:rPr>
        <w:t>поена</w:t>
      </w:r>
      <w:r w:rsidRPr="002E1E34">
        <w:rPr>
          <w:rFonts w:ascii="Times New Roman" w:hAnsi="Times New Roman" w:cs="Times New Roman"/>
          <w:color w:val="000000"/>
          <w:sz w:val="24"/>
          <w:szCs w:val="24"/>
          <w:lang w:val="sr-Cyrl-CS"/>
        </w:rPr>
        <w:t>;</w:t>
      </w:r>
    </w:p>
    <w:p w14:paraId="12B9A814" w14:textId="3521B38D" w:rsidR="00C46F42" w:rsidRPr="002E1E34" w:rsidRDefault="00D55EB5" w:rsidP="003744C4">
      <w:pPr>
        <w:spacing w:after="0"/>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3.3. </w:t>
      </w:r>
      <w:r w:rsidR="0070673D" w:rsidRPr="002E1E34">
        <w:rPr>
          <w:rFonts w:ascii="Times New Roman" w:hAnsi="Times New Roman" w:cs="Times New Roman"/>
          <w:color w:val="000000"/>
          <w:sz w:val="24"/>
          <w:szCs w:val="24"/>
          <w:lang w:val="sr-Cyrl-CS"/>
        </w:rPr>
        <w:t>до 4</w:t>
      </w:r>
      <w:r w:rsidR="00257D35" w:rsidRPr="002E1E34">
        <w:rPr>
          <w:rFonts w:ascii="Times New Roman" w:hAnsi="Times New Roman" w:cs="Times New Roman"/>
          <w:color w:val="000000"/>
          <w:sz w:val="24"/>
          <w:szCs w:val="24"/>
          <w:lang w:val="sr-Cyrl-CS"/>
        </w:rPr>
        <w:t xml:space="preserve">0% – </w:t>
      </w:r>
      <w:r w:rsidR="00F96209" w:rsidRPr="002E1E34">
        <w:rPr>
          <w:rFonts w:ascii="Times New Roman" w:hAnsi="Times New Roman" w:cs="Times New Roman"/>
          <w:color w:val="000000"/>
          <w:sz w:val="24"/>
          <w:szCs w:val="24"/>
          <w:lang w:val="sr-Cyrl-CS"/>
        </w:rPr>
        <w:t>десет поена</w:t>
      </w:r>
      <w:r w:rsidRPr="002E1E34">
        <w:rPr>
          <w:rFonts w:ascii="Times New Roman" w:hAnsi="Times New Roman" w:cs="Times New Roman"/>
          <w:color w:val="000000"/>
          <w:sz w:val="24"/>
          <w:szCs w:val="24"/>
          <w:lang w:val="sr-Cyrl-CS"/>
        </w:rPr>
        <w:t>;</w:t>
      </w:r>
    </w:p>
    <w:p w14:paraId="68F20402" w14:textId="77777777" w:rsidR="003744C4" w:rsidRPr="002E1E34" w:rsidRDefault="003744C4" w:rsidP="003744C4">
      <w:pPr>
        <w:spacing w:after="0"/>
        <w:rPr>
          <w:rFonts w:ascii="Times New Roman" w:hAnsi="Times New Roman" w:cs="Times New Roman"/>
          <w:sz w:val="24"/>
          <w:szCs w:val="24"/>
          <w:lang w:val="sr-Cyrl-CS"/>
        </w:rPr>
      </w:pPr>
    </w:p>
    <w:p w14:paraId="7771C574" w14:textId="3A026910" w:rsidR="00C46F42" w:rsidRPr="002E1E34" w:rsidRDefault="00517559" w:rsidP="003744C4">
      <w:pPr>
        <w:spacing w:after="0"/>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4. </w:t>
      </w:r>
      <w:r w:rsidR="00F96209" w:rsidRPr="002E1E34">
        <w:rPr>
          <w:rFonts w:ascii="Times New Roman" w:hAnsi="Times New Roman" w:cs="Times New Roman"/>
          <w:color w:val="000000"/>
          <w:sz w:val="24"/>
          <w:szCs w:val="24"/>
          <w:lang w:val="sr-Cyrl-CS"/>
        </w:rPr>
        <w:t>Ефекат реализованог пројекта на квалитет живота у јединици локалне самоуправе</w:t>
      </w:r>
      <w:r w:rsidRPr="002E1E34">
        <w:rPr>
          <w:rFonts w:ascii="Times New Roman" w:hAnsi="Times New Roman" w:cs="Times New Roman"/>
          <w:color w:val="000000"/>
          <w:sz w:val="24"/>
          <w:szCs w:val="24"/>
          <w:lang w:val="sr-Cyrl-CS"/>
        </w:rPr>
        <w:t>:</w:t>
      </w:r>
    </w:p>
    <w:p w14:paraId="62B0EA33" w14:textId="670CC5FD" w:rsidR="00C46F42" w:rsidRPr="002E1E34" w:rsidRDefault="00517559"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707477" w:rsidRPr="002E1E34">
        <w:rPr>
          <w:rFonts w:ascii="Times New Roman" w:hAnsi="Times New Roman" w:cs="Times New Roman"/>
          <w:color w:val="000000"/>
          <w:sz w:val="24"/>
          <w:szCs w:val="24"/>
          <w:lang w:val="sr-Cyrl-CS"/>
        </w:rPr>
        <w:t xml:space="preserve">4.1. </w:t>
      </w:r>
      <w:r w:rsidR="00F96209" w:rsidRPr="002E1E34">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је задовољавајући </w:t>
      </w:r>
      <w:r w:rsidR="0070673D" w:rsidRPr="002E1E34">
        <w:rPr>
          <w:rFonts w:ascii="Times New Roman" w:hAnsi="Times New Roman" w:cs="Times New Roman"/>
          <w:color w:val="000000"/>
          <w:sz w:val="24"/>
          <w:szCs w:val="24"/>
          <w:lang w:val="sr-Cyrl-CS"/>
        </w:rPr>
        <w:t>– 20</w:t>
      </w:r>
      <w:r w:rsidR="00257D35" w:rsidRPr="002E1E34">
        <w:rPr>
          <w:rFonts w:ascii="Times New Roman" w:hAnsi="Times New Roman" w:cs="Times New Roman"/>
          <w:color w:val="000000"/>
          <w:sz w:val="24"/>
          <w:szCs w:val="24"/>
          <w:lang w:val="sr-Cyrl-CS"/>
        </w:rPr>
        <w:t xml:space="preserve"> </w:t>
      </w:r>
      <w:r w:rsidR="00F96209" w:rsidRPr="002E1E34">
        <w:rPr>
          <w:rFonts w:ascii="Times New Roman" w:hAnsi="Times New Roman" w:cs="Times New Roman"/>
          <w:color w:val="000000"/>
          <w:sz w:val="24"/>
          <w:szCs w:val="24"/>
          <w:lang w:val="sr-Cyrl-CS"/>
        </w:rPr>
        <w:t>поена</w:t>
      </w:r>
      <w:r w:rsidRPr="002E1E34">
        <w:rPr>
          <w:rFonts w:ascii="Times New Roman" w:hAnsi="Times New Roman" w:cs="Times New Roman"/>
          <w:color w:val="000000"/>
          <w:sz w:val="24"/>
          <w:szCs w:val="24"/>
          <w:lang w:val="sr-Cyrl-CS"/>
        </w:rPr>
        <w:t>;</w:t>
      </w:r>
    </w:p>
    <w:p w14:paraId="3815987E" w14:textId="277CC5EE" w:rsidR="00C46F42" w:rsidRPr="002E1E34" w:rsidRDefault="00517559" w:rsidP="000E444A">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4.2. </w:t>
      </w:r>
      <w:r w:rsidR="00F96209" w:rsidRPr="002E1E34">
        <w:rPr>
          <w:rFonts w:ascii="Times New Roman" w:hAnsi="Times New Roman" w:cs="Times New Roman"/>
          <w:color w:val="000000"/>
          <w:sz w:val="24"/>
          <w:szCs w:val="24"/>
          <w:lang w:val="sr-Cyrl-CS"/>
        </w:rPr>
        <w:t xml:space="preserve">Однос између процењеног утрошка средстава за пројекат и очекиваних резултата </w:t>
      </w:r>
      <w:r w:rsidR="009A2226" w:rsidRPr="002E1E34">
        <w:rPr>
          <w:rFonts w:ascii="Times New Roman" w:hAnsi="Times New Roman" w:cs="Times New Roman"/>
          <w:color w:val="000000"/>
          <w:sz w:val="24"/>
          <w:szCs w:val="24"/>
          <w:lang w:val="sr-Cyrl-CS"/>
        </w:rPr>
        <w:t xml:space="preserve"> </w:t>
      </w:r>
      <w:r w:rsidR="00F96209" w:rsidRPr="002E1E34">
        <w:rPr>
          <w:rFonts w:ascii="Times New Roman" w:hAnsi="Times New Roman" w:cs="Times New Roman"/>
          <w:color w:val="000000"/>
          <w:sz w:val="24"/>
          <w:szCs w:val="24"/>
          <w:lang w:val="sr-Cyrl-CS"/>
        </w:rPr>
        <w:t>је делимично задовољавајући</w:t>
      </w:r>
      <w:r w:rsidR="00B83226" w:rsidRPr="002E1E34">
        <w:rPr>
          <w:rFonts w:ascii="Times New Roman" w:hAnsi="Times New Roman" w:cs="Times New Roman"/>
          <w:color w:val="000000"/>
          <w:sz w:val="24"/>
          <w:szCs w:val="24"/>
          <w:lang w:val="sr-Cyrl-CS"/>
        </w:rPr>
        <w:t xml:space="preserve">– </w:t>
      </w:r>
      <w:r w:rsidR="00F96209" w:rsidRPr="002E1E34">
        <w:rPr>
          <w:rFonts w:ascii="Times New Roman" w:hAnsi="Times New Roman" w:cs="Times New Roman"/>
          <w:color w:val="000000"/>
          <w:sz w:val="24"/>
          <w:szCs w:val="24"/>
          <w:lang w:val="sr-Cyrl-CS"/>
        </w:rPr>
        <w:t>десет поена</w:t>
      </w:r>
      <w:r w:rsidRPr="002E1E34">
        <w:rPr>
          <w:rFonts w:ascii="Times New Roman" w:hAnsi="Times New Roman" w:cs="Times New Roman"/>
          <w:color w:val="000000"/>
          <w:sz w:val="24"/>
          <w:szCs w:val="24"/>
          <w:lang w:val="sr-Cyrl-CS"/>
        </w:rPr>
        <w:t>;</w:t>
      </w:r>
    </w:p>
    <w:p w14:paraId="2F87FE2E" w14:textId="71AC57B9" w:rsidR="008D586A" w:rsidRPr="002E1E34" w:rsidRDefault="00517559"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 xml:space="preserve">4.3. </w:t>
      </w:r>
      <w:r w:rsidR="00636108" w:rsidRPr="002E1E34">
        <w:rPr>
          <w:rFonts w:ascii="Times New Roman" w:hAnsi="Times New Roman" w:cs="Times New Roman"/>
          <w:color w:val="000000"/>
          <w:sz w:val="24"/>
          <w:szCs w:val="24"/>
          <w:lang w:val="sr-Cyrl-CS"/>
        </w:rPr>
        <w:t>Однос између процењеног утрошка средстава за пројекат и очекиваних резултата  није задовољавајући– 0 поена</w:t>
      </w:r>
      <w:r w:rsidR="00B83226" w:rsidRPr="002E1E34">
        <w:rPr>
          <w:rFonts w:ascii="Times New Roman" w:hAnsi="Times New Roman" w:cs="Times New Roman"/>
          <w:color w:val="000000"/>
          <w:sz w:val="24"/>
          <w:szCs w:val="24"/>
          <w:lang w:val="sr-Cyrl-CS"/>
        </w:rPr>
        <w:t>.</w:t>
      </w:r>
    </w:p>
    <w:p w14:paraId="7BAE56BB" w14:textId="77777777" w:rsidR="003744C4" w:rsidRPr="002E1E34" w:rsidRDefault="003744C4" w:rsidP="007C0B79">
      <w:pPr>
        <w:spacing w:after="0"/>
        <w:jc w:val="both"/>
        <w:rPr>
          <w:rFonts w:ascii="Times New Roman" w:hAnsi="Times New Roman" w:cs="Times New Roman"/>
          <w:color w:val="000000"/>
          <w:sz w:val="24"/>
          <w:szCs w:val="24"/>
          <w:lang w:val="sr-Cyrl-CS"/>
        </w:rPr>
      </w:pPr>
    </w:p>
    <w:p w14:paraId="3302F805" w14:textId="77777777" w:rsidR="00A669C3" w:rsidRPr="002E1E34" w:rsidRDefault="00A669C3" w:rsidP="007C0B79">
      <w:pPr>
        <w:spacing w:after="0"/>
        <w:jc w:val="both"/>
        <w:rPr>
          <w:rFonts w:ascii="Times New Roman" w:hAnsi="Times New Roman" w:cs="Times New Roman"/>
          <w:sz w:val="24"/>
          <w:szCs w:val="24"/>
          <w:lang w:val="sr-Cyrl-CS"/>
        </w:rPr>
      </w:pPr>
    </w:p>
    <w:p w14:paraId="13F1B4E1" w14:textId="27CBC8C2"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VII. НАЧИН И РОК ПОДНОШЕЊА ПРИЈАВА</w:t>
      </w:r>
      <w:r w:rsidR="00FF2ED6" w:rsidRPr="002E1E34">
        <w:rPr>
          <w:rFonts w:ascii="Times New Roman" w:hAnsi="Times New Roman" w:cs="Times New Roman"/>
          <w:color w:val="000000"/>
          <w:sz w:val="24"/>
          <w:szCs w:val="24"/>
          <w:lang w:val="sr-Cyrl-CS"/>
        </w:rPr>
        <w:t xml:space="preserve"> ПРОЈЕКАТА И ЗАХТЕВА</w:t>
      </w:r>
      <w:r w:rsidR="00A669C3" w:rsidRPr="002E1E34">
        <w:rPr>
          <w:rFonts w:ascii="Times New Roman" w:hAnsi="Times New Roman" w:cs="Times New Roman"/>
          <w:color w:val="000000"/>
          <w:sz w:val="24"/>
          <w:szCs w:val="24"/>
          <w:lang w:val="sr-Cyrl-CS"/>
        </w:rPr>
        <w:t xml:space="preserve"> </w:t>
      </w:r>
      <w:r w:rsidR="00360CCD" w:rsidRPr="002E1E34">
        <w:rPr>
          <w:rFonts w:ascii="Times New Roman" w:hAnsi="Times New Roman" w:cs="Times New Roman"/>
          <w:color w:val="000000"/>
          <w:sz w:val="24"/>
          <w:szCs w:val="24"/>
          <w:lang w:val="sr-Cyrl-CS"/>
        </w:rPr>
        <w:t>ЗА МЕРЕ</w:t>
      </w:r>
      <w:r w:rsidR="00FF2ED6" w:rsidRPr="002E1E34">
        <w:rPr>
          <w:rFonts w:ascii="Times New Roman" w:hAnsi="Times New Roman" w:cs="Times New Roman"/>
          <w:color w:val="000000"/>
          <w:sz w:val="24"/>
          <w:szCs w:val="24"/>
          <w:lang w:val="sr-Cyrl-CS"/>
        </w:rPr>
        <w:t xml:space="preserve"> ПОДРШКЕ</w:t>
      </w:r>
    </w:p>
    <w:p w14:paraId="4FE189D3" w14:textId="77777777" w:rsidR="007C0B79" w:rsidRPr="002E1E34" w:rsidRDefault="007C0B79" w:rsidP="007C0B79">
      <w:pPr>
        <w:spacing w:after="0"/>
        <w:jc w:val="center"/>
        <w:rPr>
          <w:rFonts w:ascii="Times New Roman" w:hAnsi="Times New Roman" w:cs="Times New Roman"/>
          <w:sz w:val="24"/>
          <w:szCs w:val="24"/>
          <w:lang w:val="sr-Cyrl-CS"/>
        </w:rPr>
      </w:pPr>
    </w:p>
    <w:p w14:paraId="3AB4E625" w14:textId="77777777" w:rsidR="00827E07" w:rsidRPr="002E1E34" w:rsidRDefault="00360CCD"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827E07" w:rsidRPr="002E1E34">
        <w:rPr>
          <w:rFonts w:ascii="Times New Roman" w:hAnsi="Times New Roman" w:cs="Times New Roman"/>
          <w:color w:val="000000"/>
          <w:sz w:val="24"/>
          <w:szCs w:val="24"/>
          <w:lang w:val="sr-Cyrl-CS"/>
        </w:rPr>
        <w:t>1) Начин и рок подношења</w:t>
      </w:r>
      <w:r w:rsidR="00FF2ED6" w:rsidRPr="002E1E34">
        <w:rPr>
          <w:rFonts w:ascii="Times New Roman" w:hAnsi="Times New Roman" w:cs="Times New Roman"/>
          <w:color w:val="000000"/>
          <w:sz w:val="24"/>
          <w:szCs w:val="24"/>
          <w:lang w:val="sr-Cyrl-CS"/>
        </w:rPr>
        <w:t xml:space="preserve"> пријава</w:t>
      </w:r>
      <w:r w:rsidR="00827E07" w:rsidRPr="002E1E34">
        <w:rPr>
          <w:rFonts w:ascii="Times New Roman" w:hAnsi="Times New Roman" w:cs="Times New Roman"/>
          <w:color w:val="000000"/>
          <w:sz w:val="24"/>
          <w:szCs w:val="24"/>
          <w:lang w:val="sr-Cyrl-CS"/>
        </w:rPr>
        <w:t xml:space="preserve"> пројеката</w:t>
      </w:r>
    </w:p>
    <w:p w14:paraId="48EDDB14" w14:textId="3C00E35D" w:rsidR="00C46F42" w:rsidRPr="002E1E34" w:rsidRDefault="00360CCD" w:rsidP="00687E08">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636108" w:rsidRPr="002E1E34">
        <w:rPr>
          <w:rFonts w:ascii="Times New Roman" w:hAnsi="Times New Roman" w:cs="Times New Roman"/>
          <w:color w:val="000000"/>
          <w:sz w:val="24"/>
          <w:szCs w:val="24"/>
          <w:lang w:val="sr-Cyrl-CS"/>
        </w:rPr>
        <w:t>Кабинет министра објавиће јавни позив у „Служ</w:t>
      </w:r>
      <w:r w:rsidR="004909BA" w:rsidRPr="002E1E34">
        <w:rPr>
          <w:rFonts w:ascii="Times New Roman" w:hAnsi="Times New Roman" w:cs="Times New Roman"/>
          <w:color w:val="000000"/>
          <w:sz w:val="24"/>
          <w:szCs w:val="24"/>
          <w:lang w:val="sr-Cyrl-CS"/>
        </w:rPr>
        <w:t xml:space="preserve">беном гласнику Републике Србијеˮ </w:t>
      </w:r>
      <w:r w:rsidR="000A6150" w:rsidRPr="002E1E34">
        <w:rPr>
          <w:rFonts w:ascii="Times New Roman" w:hAnsi="Times New Roman" w:cs="Times New Roman"/>
          <w:color w:val="000000"/>
          <w:sz w:val="24"/>
          <w:szCs w:val="24"/>
          <w:lang w:val="sr-Cyrl-CS"/>
        </w:rPr>
        <w:t xml:space="preserve">и на интернет страници </w:t>
      </w:r>
      <w:r w:rsidR="00B0063A"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www.rnro.gov.rs.</w:t>
      </w:r>
    </w:p>
    <w:p w14:paraId="67FA6C99" w14:textId="5AC06B63" w:rsidR="00C46F42" w:rsidRPr="002E1E34" w:rsidRDefault="00360CCD" w:rsidP="00687E08">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Р</w:t>
      </w:r>
      <w:r w:rsidR="000A6150" w:rsidRPr="002E1E34">
        <w:rPr>
          <w:rFonts w:ascii="Times New Roman" w:hAnsi="Times New Roman" w:cs="Times New Roman"/>
          <w:color w:val="000000"/>
          <w:sz w:val="24"/>
          <w:szCs w:val="24"/>
          <w:lang w:val="sr-Cyrl-CS"/>
        </w:rPr>
        <w:t>ок</w:t>
      </w:r>
      <w:r w:rsidR="00257D35" w:rsidRPr="002E1E34">
        <w:rPr>
          <w:rFonts w:ascii="Times New Roman" w:hAnsi="Times New Roman" w:cs="Times New Roman"/>
          <w:color w:val="000000"/>
          <w:sz w:val="24"/>
          <w:szCs w:val="24"/>
          <w:lang w:val="sr-Cyrl-CS"/>
        </w:rPr>
        <w:t xml:space="preserve"> з</w:t>
      </w:r>
      <w:r w:rsidR="000A6150" w:rsidRPr="002E1E34">
        <w:rPr>
          <w:rFonts w:ascii="Times New Roman" w:hAnsi="Times New Roman" w:cs="Times New Roman"/>
          <w:color w:val="000000"/>
          <w:sz w:val="24"/>
          <w:szCs w:val="24"/>
          <w:lang w:val="sr-Cyrl-CS"/>
        </w:rPr>
        <w:t>а</w:t>
      </w:r>
      <w:r w:rsidR="00257D35" w:rsidRPr="002E1E34">
        <w:rPr>
          <w:rFonts w:ascii="Times New Roman" w:hAnsi="Times New Roman" w:cs="Times New Roman"/>
          <w:color w:val="000000"/>
          <w:sz w:val="24"/>
          <w:szCs w:val="24"/>
          <w:lang w:val="sr-Cyrl-CS"/>
        </w:rPr>
        <w:t xml:space="preserve"> п</w:t>
      </w:r>
      <w:r w:rsidR="000A6150" w:rsidRPr="002E1E34">
        <w:rPr>
          <w:rFonts w:ascii="Times New Roman" w:hAnsi="Times New Roman" w:cs="Times New Roman"/>
          <w:color w:val="000000"/>
          <w:sz w:val="24"/>
          <w:szCs w:val="24"/>
          <w:lang w:val="sr-Cyrl-CS"/>
        </w:rPr>
        <w:t>одношење</w:t>
      </w:r>
      <w:r w:rsidR="00257D35" w:rsidRPr="002E1E34">
        <w:rPr>
          <w:rFonts w:ascii="Times New Roman" w:hAnsi="Times New Roman" w:cs="Times New Roman"/>
          <w:color w:val="000000"/>
          <w:sz w:val="24"/>
          <w:szCs w:val="24"/>
          <w:lang w:val="sr-Cyrl-CS"/>
        </w:rPr>
        <w:t xml:space="preserve"> </w:t>
      </w:r>
      <w:r w:rsidR="00D21560" w:rsidRPr="002E1E34">
        <w:rPr>
          <w:rFonts w:ascii="Times New Roman" w:hAnsi="Times New Roman" w:cs="Times New Roman"/>
          <w:color w:val="000000"/>
          <w:sz w:val="24"/>
          <w:szCs w:val="24"/>
          <w:lang w:val="sr-Cyrl-CS"/>
        </w:rPr>
        <w:t>п</w:t>
      </w:r>
      <w:r w:rsidR="000A6150" w:rsidRPr="002E1E34">
        <w:rPr>
          <w:rFonts w:ascii="Times New Roman" w:hAnsi="Times New Roman" w:cs="Times New Roman"/>
          <w:color w:val="000000"/>
          <w:sz w:val="24"/>
          <w:szCs w:val="24"/>
          <w:lang w:val="sr-Cyrl-CS"/>
        </w:rPr>
        <w:t>ријава</w:t>
      </w:r>
      <w:r w:rsidR="00257D35" w:rsidRPr="002E1E34">
        <w:rPr>
          <w:rFonts w:ascii="Times New Roman" w:hAnsi="Times New Roman" w:cs="Times New Roman"/>
          <w:color w:val="000000"/>
          <w:sz w:val="24"/>
          <w:szCs w:val="24"/>
          <w:lang w:val="sr-Cyrl-CS"/>
        </w:rPr>
        <w:t xml:space="preserve"> </w:t>
      </w:r>
      <w:r w:rsidR="00707477" w:rsidRPr="002E1E34">
        <w:rPr>
          <w:rFonts w:ascii="Times New Roman" w:hAnsi="Times New Roman" w:cs="Times New Roman"/>
          <w:color w:val="000000"/>
          <w:sz w:val="24"/>
          <w:szCs w:val="24"/>
          <w:lang w:val="sr-Cyrl-CS"/>
        </w:rPr>
        <w:t xml:space="preserve">пројеката </w:t>
      </w:r>
      <w:r w:rsidR="000A6150" w:rsidRPr="002E1E34">
        <w:rPr>
          <w:rFonts w:ascii="Times New Roman" w:hAnsi="Times New Roman" w:cs="Times New Roman"/>
          <w:color w:val="000000"/>
          <w:sz w:val="24"/>
          <w:szCs w:val="24"/>
          <w:lang w:val="sr-Cyrl-CS"/>
        </w:rPr>
        <w:t>је</w:t>
      </w:r>
      <w:r w:rsidR="00257D35" w:rsidRPr="002E1E34">
        <w:rPr>
          <w:rFonts w:ascii="Times New Roman" w:hAnsi="Times New Roman" w:cs="Times New Roman"/>
          <w:color w:val="000000"/>
          <w:sz w:val="24"/>
          <w:szCs w:val="24"/>
          <w:lang w:val="sr-Cyrl-CS"/>
        </w:rPr>
        <w:t xml:space="preserve"> 20 </w:t>
      </w:r>
      <w:r w:rsidR="000A6150" w:rsidRPr="002E1E34">
        <w:rPr>
          <w:rFonts w:ascii="Times New Roman" w:hAnsi="Times New Roman" w:cs="Times New Roman"/>
          <w:color w:val="000000"/>
          <w:sz w:val="24"/>
          <w:szCs w:val="24"/>
          <w:lang w:val="sr-Cyrl-CS"/>
        </w:rPr>
        <w:t>дана од дана објављивања јавног позива у „Служб</w:t>
      </w:r>
      <w:r w:rsidR="004909BA" w:rsidRPr="002E1E34">
        <w:rPr>
          <w:rFonts w:ascii="Times New Roman" w:hAnsi="Times New Roman" w:cs="Times New Roman"/>
          <w:color w:val="000000"/>
          <w:sz w:val="24"/>
          <w:szCs w:val="24"/>
          <w:lang w:val="sr-Cyrl-CS"/>
        </w:rPr>
        <w:t>еном гласнику Републике Србијеˮ</w:t>
      </w:r>
      <w:r w:rsidR="000A6150" w:rsidRPr="002E1E34">
        <w:rPr>
          <w:rFonts w:ascii="Times New Roman" w:hAnsi="Times New Roman" w:cs="Times New Roman"/>
          <w:color w:val="000000"/>
          <w:sz w:val="24"/>
          <w:szCs w:val="24"/>
          <w:lang w:val="sr-Cyrl-CS"/>
        </w:rPr>
        <w:t xml:space="preserve">. </w:t>
      </w:r>
    </w:p>
    <w:p w14:paraId="0D251DB9" w14:textId="4CA823E7" w:rsidR="00C46F42" w:rsidRPr="002E1E34" w:rsidRDefault="00360CCD" w:rsidP="00687E08">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lastRenderedPageBreak/>
        <w:t xml:space="preserve">    </w:t>
      </w:r>
      <w:r w:rsidR="000A6150" w:rsidRPr="002E1E34">
        <w:rPr>
          <w:rFonts w:ascii="Times New Roman" w:hAnsi="Times New Roman" w:cs="Times New Roman"/>
          <w:color w:val="000000"/>
          <w:sz w:val="24"/>
          <w:szCs w:val="24"/>
          <w:lang w:val="sr-Cyrl-CS"/>
        </w:rPr>
        <w:t xml:space="preserve"> Све неблаговремене пријаве пројеката неће се узети у разматрање. </w:t>
      </w:r>
      <w:r w:rsidRPr="002E1E34">
        <w:rPr>
          <w:rFonts w:ascii="Times New Roman" w:hAnsi="Times New Roman" w:cs="Times New Roman"/>
          <w:color w:val="000000"/>
          <w:sz w:val="24"/>
          <w:szCs w:val="24"/>
          <w:lang w:val="sr-Cyrl-CS"/>
        </w:rPr>
        <w:t xml:space="preserve"> </w:t>
      </w:r>
    </w:p>
    <w:p w14:paraId="63F20A83" w14:textId="51847552" w:rsidR="00C46F42" w:rsidRPr="002E1E34" w:rsidRDefault="00360CCD" w:rsidP="00687E08">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0A6150" w:rsidRPr="002E1E34">
        <w:rPr>
          <w:rFonts w:ascii="Times New Roman" w:hAnsi="Times New Roman" w:cs="Times New Roman"/>
          <w:color w:val="000000"/>
          <w:sz w:val="24"/>
          <w:szCs w:val="24"/>
          <w:lang w:val="sr-Cyrl-CS"/>
        </w:rPr>
        <w:t>Пријаве се преузимају на</w:t>
      </w:r>
      <w:r w:rsidRPr="002E1E34">
        <w:rPr>
          <w:rFonts w:ascii="Times New Roman" w:hAnsi="Times New Roman" w:cs="Times New Roman"/>
          <w:color w:val="000000"/>
          <w:sz w:val="24"/>
          <w:szCs w:val="24"/>
          <w:lang w:val="sr-Cyrl-CS"/>
        </w:rPr>
        <w:t xml:space="preserve"> интернет страници </w:t>
      </w:r>
      <w:r w:rsidR="00257D35" w:rsidRPr="002E1E34">
        <w:rPr>
          <w:rFonts w:ascii="Times New Roman" w:hAnsi="Times New Roman" w:cs="Times New Roman"/>
          <w:color w:val="000000"/>
          <w:sz w:val="24"/>
          <w:szCs w:val="24"/>
          <w:lang w:val="sr-Cyrl-CS"/>
        </w:rPr>
        <w:t xml:space="preserve"> www.rnro.gov.rs</w:t>
      </w:r>
      <w:r w:rsidRPr="002E1E34">
        <w:rPr>
          <w:rFonts w:ascii="Times New Roman" w:hAnsi="Times New Roman" w:cs="Times New Roman"/>
          <w:color w:val="000000"/>
          <w:sz w:val="24"/>
          <w:szCs w:val="24"/>
          <w:lang w:val="sr-Cyrl-CS"/>
        </w:rPr>
        <w:t>.</w:t>
      </w:r>
    </w:p>
    <w:p w14:paraId="578A284B" w14:textId="25E8E21D" w:rsidR="00C46F42" w:rsidRPr="002E1E34" w:rsidRDefault="00360CCD" w:rsidP="00687E08">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0A6150" w:rsidRPr="002E1E34">
        <w:rPr>
          <w:rFonts w:ascii="Times New Roman" w:hAnsi="Times New Roman" w:cs="Times New Roman"/>
          <w:color w:val="000000"/>
          <w:sz w:val="24"/>
          <w:szCs w:val="24"/>
          <w:lang w:val="sr-Cyrl-CS"/>
        </w:rPr>
        <w:t>Пријаве</w:t>
      </w:r>
      <w:r w:rsidR="00257D35" w:rsidRPr="002E1E34">
        <w:rPr>
          <w:rFonts w:ascii="Times New Roman" w:hAnsi="Times New Roman" w:cs="Times New Roman"/>
          <w:color w:val="000000"/>
          <w:sz w:val="24"/>
          <w:szCs w:val="24"/>
          <w:lang w:val="sr-Cyrl-CS"/>
        </w:rPr>
        <w:t xml:space="preserve"> </w:t>
      </w:r>
      <w:r w:rsidR="00707477" w:rsidRPr="002E1E34">
        <w:rPr>
          <w:rFonts w:ascii="Times New Roman" w:hAnsi="Times New Roman" w:cs="Times New Roman"/>
          <w:color w:val="000000"/>
          <w:sz w:val="24"/>
          <w:szCs w:val="24"/>
          <w:lang w:val="sr-Cyrl-CS"/>
        </w:rPr>
        <w:t xml:space="preserve">пројеката </w:t>
      </w:r>
      <w:r w:rsidR="000A6150" w:rsidRPr="002E1E34">
        <w:rPr>
          <w:rFonts w:ascii="Times New Roman" w:hAnsi="Times New Roman" w:cs="Times New Roman"/>
          <w:color w:val="000000"/>
          <w:sz w:val="24"/>
          <w:szCs w:val="24"/>
          <w:lang w:val="sr-Cyrl-CS"/>
        </w:rPr>
        <w:t>се подносе на адресу</w:t>
      </w:r>
      <w:r w:rsidR="00257D35" w:rsidRPr="002E1E34">
        <w:rPr>
          <w:rFonts w:ascii="Times New Roman" w:hAnsi="Times New Roman" w:cs="Times New Roman"/>
          <w:color w:val="000000"/>
          <w:sz w:val="24"/>
          <w:szCs w:val="24"/>
          <w:lang w:val="sr-Cyrl-CS"/>
        </w:rPr>
        <w:t>:</w:t>
      </w:r>
    </w:p>
    <w:p w14:paraId="6A38A3E1" w14:textId="281A7D0A" w:rsidR="00C46F42" w:rsidRPr="002E1E34" w:rsidRDefault="00360CCD" w:rsidP="00687E08">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0A6150" w:rsidRPr="002E1E34">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 на територији Републике Србије</w:t>
      </w:r>
      <w:r w:rsidR="00257D35" w:rsidRPr="002E1E34">
        <w:rPr>
          <w:rFonts w:ascii="Times New Roman" w:hAnsi="Times New Roman" w:cs="Times New Roman"/>
          <w:color w:val="000000"/>
          <w:sz w:val="24"/>
          <w:szCs w:val="24"/>
          <w:lang w:val="sr-Cyrl-CS"/>
        </w:rPr>
        <w:t xml:space="preserve">, </w:t>
      </w:r>
      <w:r w:rsidR="000A6150" w:rsidRPr="002E1E34">
        <w:rPr>
          <w:rFonts w:ascii="Times New Roman" w:hAnsi="Times New Roman" w:cs="Times New Roman"/>
          <w:color w:val="000000"/>
          <w:sz w:val="24"/>
          <w:szCs w:val="24"/>
          <w:lang w:val="sr-Cyrl-CS"/>
        </w:rPr>
        <w:t>Немањина</w:t>
      </w:r>
      <w:r w:rsidR="00257D35" w:rsidRPr="002E1E34">
        <w:rPr>
          <w:rFonts w:ascii="Times New Roman" w:hAnsi="Times New Roman" w:cs="Times New Roman"/>
          <w:color w:val="000000"/>
          <w:sz w:val="24"/>
          <w:szCs w:val="24"/>
          <w:lang w:val="sr-Cyrl-CS"/>
        </w:rPr>
        <w:t xml:space="preserve"> 11, 11000 </w:t>
      </w:r>
      <w:r w:rsidR="000A6150" w:rsidRPr="002E1E34">
        <w:rPr>
          <w:rFonts w:ascii="Times New Roman" w:hAnsi="Times New Roman" w:cs="Times New Roman"/>
          <w:color w:val="000000"/>
          <w:sz w:val="24"/>
          <w:szCs w:val="24"/>
          <w:lang w:val="sr-Cyrl-CS"/>
        </w:rPr>
        <w:t>Београд</w:t>
      </w:r>
      <w:r w:rsidR="00257D35" w:rsidRPr="002E1E34">
        <w:rPr>
          <w:rFonts w:ascii="Times New Roman" w:hAnsi="Times New Roman" w:cs="Times New Roman"/>
          <w:color w:val="000000"/>
          <w:sz w:val="24"/>
          <w:szCs w:val="24"/>
          <w:lang w:val="sr-Cyrl-CS"/>
        </w:rPr>
        <w:t>.</w:t>
      </w:r>
    </w:p>
    <w:p w14:paraId="19F3D864" w14:textId="53EBE79A" w:rsidR="00152DA1" w:rsidRPr="002E1E34" w:rsidRDefault="00360CCD" w:rsidP="00A669C3">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0A6150" w:rsidRPr="002E1E34">
        <w:rPr>
          <w:rFonts w:ascii="Times New Roman" w:hAnsi="Times New Roman" w:cs="Times New Roman"/>
          <w:color w:val="000000"/>
          <w:sz w:val="24"/>
          <w:szCs w:val="24"/>
          <w:lang w:val="sr-Cyrl-CS"/>
        </w:rPr>
        <w:t>Пријаве</w:t>
      </w:r>
      <w:r w:rsidR="00257D35" w:rsidRPr="002E1E34">
        <w:rPr>
          <w:rFonts w:ascii="Times New Roman" w:hAnsi="Times New Roman" w:cs="Times New Roman"/>
          <w:color w:val="000000"/>
          <w:sz w:val="24"/>
          <w:szCs w:val="24"/>
          <w:lang w:val="sr-Cyrl-CS"/>
        </w:rPr>
        <w:t xml:space="preserve"> </w:t>
      </w:r>
      <w:r w:rsidR="00707477" w:rsidRPr="002E1E34">
        <w:rPr>
          <w:rFonts w:ascii="Times New Roman" w:hAnsi="Times New Roman" w:cs="Times New Roman"/>
          <w:color w:val="000000"/>
          <w:sz w:val="24"/>
          <w:szCs w:val="24"/>
          <w:lang w:val="sr-Cyrl-CS"/>
        </w:rPr>
        <w:t xml:space="preserve">пројеката </w:t>
      </w:r>
      <w:r w:rsidR="00F61259" w:rsidRPr="002E1E34">
        <w:rPr>
          <w:rFonts w:ascii="Times New Roman" w:hAnsi="Times New Roman" w:cs="Times New Roman"/>
          <w:color w:val="000000"/>
          <w:sz w:val="24"/>
          <w:szCs w:val="24"/>
          <w:lang w:val="sr-Cyrl-CS"/>
        </w:rPr>
        <w:t xml:space="preserve">се подносе у затвореној коверти са назнаком </w:t>
      </w:r>
      <w:r w:rsidR="00257D35" w:rsidRPr="002E1E34">
        <w:rPr>
          <w:rFonts w:ascii="Times New Roman" w:hAnsi="Times New Roman" w:cs="Times New Roman"/>
          <w:color w:val="000000"/>
          <w:sz w:val="24"/>
          <w:szCs w:val="24"/>
          <w:lang w:val="sr-Cyrl-CS"/>
        </w:rPr>
        <w:t>„</w:t>
      </w:r>
      <w:r w:rsidR="00F61259" w:rsidRPr="002E1E34">
        <w:rPr>
          <w:rFonts w:ascii="Times New Roman" w:hAnsi="Times New Roman" w:cs="Times New Roman"/>
          <w:color w:val="000000"/>
          <w:sz w:val="24"/>
          <w:szCs w:val="24"/>
          <w:lang w:val="sr-Cyrl-CS"/>
        </w:rPr>
        <w:t>Пријава пројекта по јавном позиву за Програм подршке унапређењу развоја изразито недовољно развијених општина (јединице локалне самоуправе из четврте групе) за 2025.</w:t>
      </w:r>
      <w:r w:rsidR="00DA788B" w:rsidRPr="002E1E34">
        <w:rPr>
          <w:rFonts w:ascii="Times New Roman" w:hAnsi="Times New Roman" w:cs="Times New Roman"/>
          <w:color w:val="000000"/>
          <w:sz w:val="24"/>
          <w:szCs w:val="24"/>
          <w:lang w:val="sr-Cyrl-CS"/>
        </w:rPr>
        <w:t xml:space="preserve"> </w:t>
      </w:r>
      <w:r w:rsidR="00F61259" w:rsidRPr="002E1E34">
        <w:rPr>
          <w:rFonts w:ascii="Times New Roman" w:hAnsi="Times New Roman" w:cs="Times New Roman"/>
          <w:color w:val="000000"/>
          <w:sz w:val="24"/>
          <w:szCs w:val="24"/>
          <w:lang w:val="sr-Cyrl-CS"/>
        </w:rPr>
        <w:t>годину</w:t>
      </w:r>
      <w:r w:rsidR="00DA788B" w:rsidRPr="002E1E34">
        <w:rPr>
          <w:rFonts w:ascii="Times New Roman" w:hAnsi="Times New Roman" w:cs="Times New Roman"/>
          <w:color w:val="000000"/>
          <w:sz w:val="24"/>
          <w:szCs w:val="24"/>
          <w:lang w:val="sr-Cyrl-CS"/>
        </w:rPr>
        <w:t>ˮ</w:t>
      </w:r>
      <w:r w:rsidR="00B83226" w:rsidRPr="002E1E34">
        <w:rPr>
          <w:rFonts w:ascii="Times New Roman" w:hAnsi="Times New Roman" w:cs="Times New Roman"/>
          <w:color w:val="000000"/>
          <w:sz w:val="24"/>
          <w:szCs w:val="24"/>
          <w:lang w:val="sr-Cyrl-CS"/>
        </w:rPr>
        <w:t>.</w:t>
      </w:r>
    </w:p>
    <w:p w14:paraId="3AC12C26" w14:textId="77777777" w:rsidR="00FF2ED6" w:rsidRPr="002E1E34" w:rsidRDefault="00360CCD" w:rsidP="00FF2ED6">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FF2ED6" w:rsidRPr="002E1E34">
        <w:rPr>
          <w:rFonts w:ascii="Times New Roman" w:hAnsi="Times New Roman" w:cs="Times New Roman"/>
          <w:color w:val="000000"/>
          <w:sz w:val="24"/>
          <w:szCs w:val="24"/>
          <w:lang w:val="sr-Cyrl-CS"/>
        </w:rPr>
        <w:t>2)</w:t>
      </w:r>
      <w:r w:rsidR="00173CE8" w:rsidRPr="002E1E34">
        <w:rPr>
          <w:rFonts w:ascii="Times New Roman" w:hAnsi="Times New Roman" w:cs="Times New Roman"/>
          <w:color w:val="000000"/>
          <w:sz w:val="24"/>
          <w:szCs w:val="24"/>
          <w:lang w:val="sr-Cyrl-CS"/>
        </w:rPr>
        <w:t xml:space="preserve"> </w:t>
      </w:r>
      <w:r w:rsidR="00FF2ED6" w:rsidRPr="002E1E34">
        <w:rPr>
          <w:rFonts w:ascii="Times New Roman" w:hAnsi="Times New Roman" w:cs="Times New Roman"/>
          <w:color w:val="000000"/>
          <w:sz w:val="24"/>
          <w:szCs w:val="24"/>
          <w:lang w:val="sr-Cyrl-CS"/>
        </w:rPr>
        <w:t xml:space="preserve">Начин и рок подношења захтева </w:t>
      </w:r>
      <w:r w:rsidR="00707477" w:rsidRPr="002E1E34">
        <w:rPr>
          <w:rFonts w:ascii="Times New Roman" w:hAnsi="Times New Roman" w:cs="Times New Roman"/>
          <w:color w:val="000000"/>
          <w:sz w:val="24"/>
          <w:szCs w:val="24"/>
          <w:lang w:val="sr-Cyrl-CS"/>
        </w:rPr>
        <w:t xml:space="preserve">за </w:t>
      </w:r>
      <w:r w:rsidR="00B83226" w:rsidRPr="002E1E34">
        <w:rPr>
          <w:rFonts w:ascii="Times New Roman" w:hAnsi="Times New Roman" w:cs="Times New Roman"/>
          <w:color w:val="000000"/>
          <w:sz w:val="24"/>
          <w:szCs w:val="24"/>
          <w:lang w:val="sr-Cyrl-CS"/>
        </w:rPr>
        <w:t>мере</w:t>
      </w:r>
      <w:r w:rsidR="00FF2ED6" w:rsidRPr="002E1E34">
        <w:rPr>
          <w:rFonts w:ascii="Times New Roman" w:hAnsi="Times New Roman" w:cs="Times New Roman"/>
          <w:color w:val="000000"/>
          <w:sz w:val="24"/>
          <w:szCs w:val="24"/>
          <w:lang w:val="sr-Cyrl-CS"/>
        </w:rPr>
        <w:t xml:space="preserve"> подршке</w:t>
      </w:r>
    </w:p>
    <w:p w14:paraId="1FC79402" w14:textId="4680902C" w:rsidR="00FF2ED6" w:rsidRPr="002E1E34" w:rsidRDefault="00360CCD" w:rsidP="00FF2ED6">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9A03E0" w:rsidRPr="002E1E34">
        <w:rPr>
          <w:rFonts w:ascii="Times New Roman" w:hAnsi="Times New Roman" w:cs="Times New Roman"/>
          <w:color w:val="000000"/>
          <w:sz w:val="24"/>
          <w:szCs w:val="24"/>
          <w:lang w:val="sr-Cyrl-CS"/>
        </w:rPr>
        <w:t xml:space="preserve">Пријава </w:t>
      </w:r>
      <w:r w:rsidR="00707477" w:rsidRPr="002E1E34">
        <w:rPr>
          <w:rFonts w:ascii="Times New Roman" w:hAnsi="Times New Roman" w:cs="Times New Roman"/>
          <w:color w:val="000000"/>
          <w:sz w:val="24"/>
          <w:szCs w:val="24"/>
          <w:lang w:val="sr-Cyrl-CS"/>
        </w:rPr>
        <w:t>за мер</w:t>
      </w:r>
      <w:r w:rsidR="009918C6" w:rsidRPr="002E1E34">
        <w:rPr>
          <w:rFonts w:ascii="Times New Roman" w:hAnsi="Times New Roman" w:cs="Times New Roman"/>
          <w:color w:val="000000"/>
          <w:sz w:val="24"/>
          <w:szCs w:val="24"/>
          <w:lang w:val="sr-Cyrl-CS"/>
        </w:rPr>
        <w:t xml:space="preserve">e </w:t>
      </w:r>
      <w:r w:rsidR="00707477" w:rsidRPr="002E1E34">
        <w:rPr>
          <w:rFonts w:ascii="Times New Roman" w:hAnsi="Times New Roman" w:cs="Times New Roman"/>
          <w:color w:val="000000"/>
          <w:sz w:val="24"/>
          <w:szCs w:val="24"/>
          <w:lang w:val="sr-Cyrl-CS"/>
        </w:rPr>
        <w:t xml:space="preserve">подршке </w:t>
      </w:r>
      <w:r w:rsidR="00FF2ED6" w:rsidRPr="002E1E34">
        <w:rPr>
          <w:rFonts w:ascii="Times New Roman" w:hAnsi="Times New Roman" w:cs="Times New Roman"/>
          <w:color w:val="000000"/>
          <w:sz w:val="24"/>
          <w:szCs w:val="24"/>
          <w:lang w:val="sr-Cyrl-CS"/>
        </w:rPr>
        <w:t xml:space="preserve"> поднос</w:t>
      </w:r>
      <w:r w:rsidR="009918C6" w:rsidRPr="002E1E34">
        <w:rPr>
          <w:rFonts w:ascii="Times New Roman" w:hAnsi="Times New Roman" w:cs="Times New Roman"/>
          <w:color w:val="000000"/>
          <w:sz w:val="24"/>
          <w:szCs w:val="24"/>
          <w:lang w:val="sr-Cyrl-CS"/>
        </w:rPr>
        <w:t>и</w:t>
      </w:r>
      <w:r w:rsidR="00FF2ED6" w:rsidRPr="002E1E34">
        <w:rPr>
          <w:rFonts w:ascii="Times New Roman" w:hAnsi="Times New Roman" w:cs="Times New Roman"/>
          <w:color w:val="000000"/>
          <w:sz w:val="24"/>
          <w:szCs w:val="24"/>
          <w:lang w:val="sr-Cyrl-CS"/>
        </w:rPr>
        <w:t xml:space="preserve"> </w:t>
      </w:r>
      <w:r w:rsidRPr="002E1E34">
        <w:rPr>
          <w:rFonts w:ascii="Times New Roman" w:hAnsi="Times New Roman" w:cs="Times New Roman"/>
          <w:color w:val="000000"/>
          <w:sz w:val="24"/>
          <w:szCs w:val="24"/>
          <w:lang w:val="sr-Cyrl-CS"/>
        </w:rPr>
        <w:t xml:space="preserve">се </w:t>
      </w:r>
      <w:r w:rsidR="00FF2ED6" w:rsidRPr="002E1E34">
        <w:rPr>
          <w:rFonts w:ascii="Times New Roman" w:hAnsi="Times New Roman" w:cs="Times New Roman"/>
          <w:color w:val="000000"/>
          <w:sz w:val="24"/>
          <w:szCs w:val="24"/>
          <w:lang w:val="sr-Cyrl-CS"/>
        </w:rPr>
        <w:t xml:space="preserve">у </w:t>
      </w:r>
      <w:r w:rsidR="009A03E0" w:rsidRPr="002E1E34">
        <w:rPr>
          <w:rFonts w:ascii="Times New Roman" w:hAnsi="Times New Roman" w:cs="Times New Roman"/>
          <w:color w:val="000000"/>
          <w:sz w:val="24"/>
          <w:szCs w:val="24"/>
          <w:lang w:val="sr-Cyrl-CS"/>
        </w:rPr>
        <w:t xml:space="preserve">затвореној коверти </w:t>
      </w:r>
      <w:r w:rsidR="00FF2ED6" w:rsidRPr="002E1E34">
        <w:rPr>
          <w:rFonts w:ascii="Times New Roman" w:hAnsi="Times New Roman" w:cs="Times New Roman"/>
          <w:color w:val="000000"/>
          <w:sz w:val="24"/>
          <w:szCs w:val="24"/>
          <w:lang w:val="sr-Cyrl-CS"/>
        </w:rPr>
        <w:t>на адресу „</w:t>
      </w:r>
      <w:r w:rsidR="00F61259" w:rsidRPr="002E1E34">
        <w:rPr>
          <w:rFonts w:ascii="Times New Roman" w:hAnsi="Times New Roman" w:cs="Times New Roman"/>
          <w:color w:val="000000"/>
          <w:sz w:val="24"/>
          <w:szCs w:val="24"/>
          <w:lang w:val="sr-Cyrl-CS"/>
        </w:rPr>
        <w:t>Кабинет министра без портфеља задуженог за унапређење развоја недовољно развијених општина на територији Републике Србије, Немањина 11, 11000 Београд</w:t>
      </w:r>
      <w:r w:rsidR="00C119E7" w:rsidRPr="002E1E34">
        <w:rPr>
          <w:rFonts w:ascii="Times New Roman" w:hAnsi="Times New Roman" w:cs="Times New Roman"/>
          <w:color w:val="000000"/>
          <w:sz w:val="24"/>
          <w:szCs w:val="24"/>
          <w:lang w:val="sr-Cyrl-CS"/>
        </w:rPr>
        <w:t>ˮ</w:t>
      </w:r>
      <w:r w:rsidRPr="002E1E34">
        <w:rPr>
          <w:rFonts w:ascii="Times New Roman" w:hAnsi="Times New Roman" w:cs="Times New Roman"/>
          <w:color w:val="000000"/>
          <w:sz w:val="24"/>
          <w:szCs w:val="24"/>
          <w:lang w:val="sr-Cyrl-CS"/>
        </w:rPr>
        <w:t>.</w:t>
      </w:r>
    </w:p>
    <w:p w14:paraId="4685E146" w14:textId="13E0CC26" w:rsidR="00FF2ED6" w:rsidRPr="002E1E34" w:rsidRDefault="00360CCD"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FF2ED6" w:rsidRPr="002E1E34">
        <w:rPr>
          <w:rFonts w:ascii="Times New Roman" w:hAnsi="Times New Roman" w:cs="Times New Roman"/>
          <w:color w:val="000000"/>
          <w:sz w:val="24"/>
          <w:szCs w:val="24"/>
          <w:lang w:val="sr-Cyrl-CS"/>
        </w:rPr>
        <w:t xml:space="preserve">Захтев </w:t>
      </w:r>
      <w:r w:rsidR="00707477" w:rsidRPr="002E1E34">
        <w:rPr>
          <w:rFonts w:ascii="Times New Roman" w:hAnsi="Times New Roman" w:cs="Times New Roman"/>
          <w:color w:val="000000"/>
          <w:sz w:val="24"/>
          <w:szCs w:val="24"/>
          <w:lang w:val="sr-Cyrl-CS"/>
        </w:rPr>
        <w:t xml:space="preserve">за мере подршке подноси се </w:t>
      </w:r>
      <w:r w:rsidR="00152DA1" w:rsidRPr="002E1E34">
        <w:rPr>
          <w:rFonts w:ascii="Times New Roman" w:hAnsi="Times New Roman" w:cs="Times New Roman"/>
          <w:color w:val="000000"/>
          <w:sz w:val="24"/>
          <w:szCs w:val="24"/>
          <w:lang w:val="sr-Cyrl-CS"/>
        </w:rPr>
        <w:t xml:space="preserve">најкасније </w:t>
      </w:r>
      <w:r w:rsidR="00B90895" w:rsidRPr="002E1E34">
        <w:rPr>
          <w:rFonts w:ascii="Times New Roman" w:hAnsi="Times New Roman" w:cs="Times New Roman"/>
          <w:color w:val="000000"/>
          <w:sz w:val="24"/>
          <w:szCs w:val="24"/>
          <w:lang w:val="sr-Cyrl-CS"/>
        </w:rPr>
        <w:t>до 15. новембра 202</w:t>
      </w:r>
      <w:r w:rsidR="00F61259" w:rsidRPr="002E1E34">
        <w:rPr>
          <w:rFonts w:ascii="Times New Roman" w:hAnsi="Times New Roman" w:cs="Times New Roman"/>
          <w:color w:val="000000"/>
          <w:sz w:val="24"/>
          <w:szCs w:val="24"/>
          <w:lang w:val="sr-Cyrl-CS"/>
        </w:rPr>
        <w:t>5</w:t>
      </w:r>
      <w:r w:rsidR="00707477" w:rsidRPr="002E1E34">
        <w:rPr>
          <w:rFonts w:ascii="Times New Roman" w:hAnsi="Times New Roman" w:cs="Times New Roman"/>
          <w:color w:val="000000"/>
          <w:sz w:val="24"/>
          <w:szCs w:val="24"/>
          <w:lang w:val="sr-Cyrl-CS"/>
        </w:rPr>
        <w:t xml:space="preserve">. године. Захтеви за мере  подршке </w:t>
      </w:r>
      <w:r w:rsidR="00FF2ED6" w:rsidRPr="002E1E34">
        <w:rPr>
          <w:rFonts w:ascii="Times New Roman" w:hAnsi="Times New Roman" w:cs="Times New Roman"/>
          <w:color w:val="000000"/>
          <w:sz w:val="24"/>
          <w:szCs w:val="24"/>
          <w:lang w:val="sr-Cyrl-CS"/>
        </w:rPr>
        <w:t xml:space="preserve"> </w:t>
      </w:r>
      <w:r w:rsidR="00707477" w:rsidRPr="002E1E34">
        <w:rPr>
          <w:rFonts w:ascii="Times New Roman" w:hAnsi="Times New Roman" w:cs="Times New Roman"/>
          <w:color w:val="000000"/>
          <w:sz w:val="24"/>
          <w:szCs w:val="24"/>
          <w:lang w:val="sr-Cyrl-CS"/>
        </w:rPr>
        <w:t>ће се</w:t>
      </w:r>
      <w:r w:rsidR="00152DA1" w:rsidRPr="002E1E34">
        <w:rPr>
          <w:rFonts w:ascii="Times New Roman" w:hAnsi="Times New Roman" w:cs="Times New Roman"/>
          <w:color w:val="000000"/>
          <w:sz w:val="24"/>
          <w:szCs w:val="24"/>
          <w:lang w:val="sr-Cyrl-CS"/>
        </w:rPr>
        <w:t xml:space="preserve"> одобравати у складу са главом IX</w:t>
      </w:r>
      <w:r w:rsidRPr="002E1E34">
        <w:rPr>
          <w:rFonts w:ascii="Times New Roman" w:hAnsi="Times New Roman" w:cs="Times New Roman"/>
          <w:color w:val="000000"/>
          <w:sz w:val="24"/>
          <w:szCs w:val="24"/>
          <w:lang w:val="sr-Cyrl-CS"/>
        </w:rPr>
        <w:t xml:space="preserve">. </w:t>
      </w:r>
      <w:r w:rsidR="00C053A5" w:rsidRPr="002E1E34">
        <w:rPr>
          <w:rFonts w:ascii="Times New Roman" w:hAnsi="Times New Roman" w:cs="Times New Roman"/>
          <w:color w:val="000000"/>
          <w:sz w:val="24"/>
          <w:szCs w:val="24"/>
          <w:lang w:val="sr-Cyrl-CS"/>
        </w:rPr>
        <w:t>ПОСТУПАК ОДОБРАВАЊА  ПРИЈАВА ПРОЈЕКАТА  И ЗАХТЕВА ЗА МЕРЕ ПОДРШКЕ</w:t>
      </w:r>
      <w:r w:rsidR="00C053A5" w:rsidRPr="002E1E34">
        <w:rPr>
          <w:rFonts w:ascii="Times New Roman" w:hAnsi="Times New Roman" w:cs="Times New Roman"/>
          <w:sz w:val="24"/>
          <w:szCs w:val="24"/>
          <w:lang w:val="sr-Cyrl-CS"/>
        </w:rPr>
        <w:t xml:space="preserve"> </w:t>
      </w:r>
      <w:r w:rsidR="00707477" w:rsidRPr="002E1E34">
        <w:rPr>
          <w:rFonts w:ascii="Times New Roman" w:hAnsi="Times New Roman" w:cs="Times New Roman"/>
          <w:color w:val="000000"/>
          <w:sz w:val="24"/>
          <w:szCs w:val="24"/>
          <w:lang w:val="sr-Cyrl-CS"/>
        </w:rPr>
        <w:t>тачка 2</w:t>
      </w:r>
      <w:r w:rsidRPr="002E1E34">
        <w:rPr>
          <w:rFonts w:ascii="Times New Roman" w:hAnsi="Times New Roman" w:cs="Times New Roman"/>
          <w:color w:val="000000"/>
          <w:sz w:val="24"/>
          <w:szCs w:val="24"/>
          <w:lang w:val="sr-Cyrl-CS"/>
        </w:rPr>
        <w:t>)</w:t>
      </w:r>
      <w:r w:rsidR="00B0063A" w:rsidRPr="002E1E34">
        <w:rPr>
          <w:rFonts w:ascii="Times New Roman" w:hAnsi="Times New Roman" w:cs="Times New Roman"/>
          <w:color w:val="000000"/>
          <w:sz w:val="24"/>
          <w:szCs w:val="24"/>
          <w:lang w:val="sr-Cyrl-CS"/>
        </w:rPr>
        <w:t xml:space="preserve"> Програма</w:t>
      </w:r>
      <w:r w:rsidR="00707477" w:rsidRPr="002E1E34">
        <w:rPr>
          <w:rFonts w:ascii="Times New Roman" w:hAnsi="Times New Roman" w:cs="Times New Roman"/>
          <w:color w:val="000000"/>
          <w:sz w:val="24"/>
          <w:szCs w:val="24"/>
          <w:lang w:val="sr-Cyrl-CS"/>
        </w:rPr>
        <w:t xml:space="preserve">, </w:t>
      </w:r>
      <w:r w:rsidR="00EF2768" w:rsidRPr="002E1E34">
        <w:rPr>
          <w:rFonts w:ascii="Times New Roman" w:hAnsi="Times New Roman" w:cs="Times New Roman"/>
          <w:color w:val="000000"/>
          <w:sz w:val="24"/>
          <w:szCs w:val="24"/>
          <w:lang w:val="sr-Cyrl-CS"/>
        </w:rPr>
        <w:t xml:space="preserve"> </w:t>
      </w:r>
      <w:r w:rsidR="00FF2ED6" w:rsidRPr="002E1E34">
        <w:rPr>
          <w:rFonts w:ascii="Times New Roman" w:hAnsi="Times New Roman" w:cs="Times New Roman"/>
          <w:color w:val="000000"/>
          <w:sz w:val="24"/>
          <w:szCs w:val="24"/>
          <w:lang w:val="sr-Cyrl-CS"/>
        </w:rPr>
        <w:t>до утрошка средстава</w:t>
      </w:r>
      <w:r w:rsidR="00707477" w:rsidRPr="002E1E34">
        <w:rPr>
          <w:rFonts w:ascii="Times New Roman" w:hAnsi="Times New Roman" w:cs="Times New Roman"/>
          <w:color w:val="000000"/>
          <w:sz w:val="24"/>
          <w:szCs w:val="24"/>
          <w:lang w:val="sr-Cyrl-CS"/>
        </w:rPr>
        <w:t xml:space="preserve"> предви</w:t>
      </w:r>
      <w:r w:rsidRPr="002E1E34">
        <w:rPr>
          <w:rFonts w:ascii="Times New Roman" w:hAnsi="Times New Roman" w:cs="Times New Roman"/>
          <w:color w:val="000000"/>
          <w:sz w:val="24"/>
          <w:szCs w:val="24"/>
          <w:lang w:val="sr-Cyrl-CS"/>
        </w:rPr>
        <w:t>ђених Програмом за мере подршке</w:t>
      </w:r>
      <w:r w:rsidR="00FF2ED6" w:rsidRPr="002E1E34">
        <w:rPr>
          <w:rFonts w:ascii="Times New Roman" w:hAnsi="Times New Roman" w:cs="Times New Roman"/>
          <w:color w:val="000000"/>
          <w:sz w:val="24"/>
          <w:szCs w:val="24"/>
          <w:lang w:val="sr-Cyrl-CS"/>
        </w:rPr>
        <w:t>.</w:t>
      </w:r>
    </w:p>
    <w:p w14:paraId="32047C09" w14:textId="77777777" w:rsidR="00DB58A4" w:rsidRPr="002E1E34" w:rsidRDefault="00DB58A4" w:rsidP="007C0B79">
      <w:pPr>
        <w:spacing w:after="0"/>
        <w:jc w:val="both"/>
        <w:rPr>
          <w:rFonts w:ascii="Times New Roman" w:hAnsi="Times New Roman" w:cs="Times New Roman"/>
          <w:sz w:val="24"/>
          <w:szCs w:val="24"/>
          <w:lang w:val="sr-Cyrl-CS"/>
        </w:rPr>
      </w:pPr>
    </w:p>
    <w:p w14:paraId="19201E63" w14:textId="77777777" w:rsidR="00FF2ED6" w:rsidRPr="002E1E34" w:rsidRDefault="00FF2ED6" w:rsidP="007C0B79">
      <w:pPr>
        <w:spacing w:after="0"/>
        <w:jc w:val="both"/>
        <w:rPr>
          <w:rFonts w:ascii="Times New Roman" w:hAnsi="Times New Roman" w:cs="Times New Roman"/>
          <w:sz w:val="24"/>
          <w:szCs w:val="24"/>
          <w:lang w:val="sr-Cyrl-CS"/>
        </w:rPr>
      </w:pPr>
    </w:p>
    <w:p w14:paraId="003A7B49" w14:textId="5FD04E4C" w:rsidR="00A51E2A"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VIII. ПОТРЕБНА ДОКУМЕНТАЦИЈА ЗА ПОДНОШЕЊЕ </w:t>
      </w:r>
      <w:r w:rsidR="00A669C3" w:rsidRPr="002E1E34">
        <w:rPr>
          <w:rFonts w:ascii="Times New Roman" w:hAnsi="Times New Roman" w:cs="Times New Roman"/>
          <w:color w:val="000000"/>
          <w:sz w:val="24"/>
          <w:szCs w:val="24"/>
          <w:lang w:val="sr-Cyrl-CS"/>
        </w:rPr>
        <w:t>ПРИЈАВА</w:t>
      </w:r>
      <w:r w:rsidR="00FF2ED6" w:rsidRPr="002E1E34">
        <w:rPr>
          <w:rFonts w:ascii="Times New Roman" w:hAnsi="Times New Roman" w:cs="Times New Roman"/>
          <w:color w:val="000000"/>
          <w:sz w:val="24"/>
          <w:szCs w:val="24"/>
          <w:lang w:val="sr-Cyrl-CS"/>
        </w:rPr>
        <w:t xml:space="preserve"> ПРОЈЕКАТА</w:t>
      </w:r>
      <w:r w:rsidR="00A669C3" w:rsidRPr="002E1E34">
        <w:rPr>
          <w:rFonts w:ascii="Times New Roman" w:hAnsi="Times New Roman" w:cs="Times New Roman"/>
          <w:color w:val="000000"/>
          <w:sz w:val="24"/>
          <w:szCs w:val="24"/>
          <w:lang w:val="sr-Cyrl-CS"/>
        </w:rPr>
        <w:t xml:space="preserve"> </w:t>
      </w:r>
      <w:r w:rsidR="00FF2ED6" w:rsidRPr="002E1E34">
        <w:rPr>
          <w:rFonts w:ascii="Times New Roman" w:hAnsi="Times New Roman" w:cs="Times New Roman"/>
          <w:color w:val="000000"/>
          <w:sz w:val="24"/>
          <w:szCs w:val="24"/>
          <w:lang w:val="sr-Cyrl-CS"/>
        </w:rPr>
        <w:t>И ЗАХТЕВА</w:t>
      </w:r>
      <w:r w:rsidR="00A51E2A" w:rsidRPr="002E1E34">
        <w:rPr>
          <w:rFonts w:ascii="Times New Roman" w:hAnsi="Times New Roman" w:cs="Times New Roman"/>
          <w:color w:val="000000"/>
          <w:sz w:val="24"/>
          <w:szCs w:val="24"/>
          <w:lang w:val="sr-Cyrl-CS"/>
        </w:rPr>
        <w:t xml:space="preserve"> ЗА МЕРЕ</w:t>
      </w:r>
      <w:r w:rsidR="00FF2ED6" w:rsidRPr="002E1E34">
        <w:rPr>
          <w:rFonts w:ascii="Times New Roman" w:hAnsi="Times New Roman" w:cs="Times New Roman"/>
          <w:color w:val="000000"/>
          <w:sz w:val="24"/>
          <w:szCs w:val="24"/>
          <w:lang w:val="sr-Cyrl-CS"/>
        </w:rPr>
        <w:t xml:space="preserve"> ПОДРШКЕ</w:t>
      </w:r>
    </w:p>
    <w:p w14:paraId="5558A1E9" w14:textId="77777777" w:rsidR="00DB58A4" w:rsidRPr="002E1E34" w:rsidRDefault="00DB58A4" w:rsidP="007C0B79">
      <w:pPr>
        <w:spacing w:after="0"/>
        <w:jc w:val="center"/>
        <w:rPr>
          <w:rFonts w:ascii="Times New Roman" w:hAnsi="Times New Roman" w:cs="Times New Roman"/>
          <w:color w:val="000000"/>
          <w:sz w:val="24"/>
          <w:szCs w:val="24"/>
          <w:lang w:val="sr-Cyrl-CS"/>
        </w:rPr>
      </w:pPr>
    </w:p>
    <w:p w14:paraId="753A3EF7" w14:textId="77777777" w:rsidR="007C0B79" w:rsidRPr="002E1E34" w:rsidRDefault="007C0B79" w:rsidP="007C0B79">
      <w:pPr>
        <w:spacing w:after="0"/>
        <w:jc w:val="center"/>
        <w:rPr>
          <w:rFonts w:ascii="Times New Roman" w:hAnsi="Times New Roman" w:cs="Times New Roman"/>
          <w:color w:val="000000"/>
          <w:sz w:val="24"/>
          <w:szCs w:val="24"/>
          <w:lang w:val="sr-Cyrl-CS"/>
        </w:rPr>
      </w:pPr>
    </w:p>
    <w:p w14:paraId="5E983F4A" w14:textId="77777777" w:rsidR="009B6B17" w:rsidRPr="002E1E34" w:rsidRDefault="00A51E2A"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sz w:val="24"/>
          <w:szCs w:val="24"/>
          <w:lang w:val="sr-Cyrl-CS"/>
        </w:rPr>
        <w:t xml:space="preserve">     </w:t>
      </w:r>
      <w:r w:rsidR="00A669C3" w:rsidRPr="002E1E34">
        <w:rPr>
          <w:rFonts w:ascii="Times New Roman" w:hAnsi="Times New Roman" w:cs="Times New Roman"/>
          <w:color w:val="000000"/>
          <w:sz w:val="24"/>
          <w:szCs w:val="24"/>
          <w:lang w:val="sr-Cyrl-CS"/>
        </w:rPr>
        <w:t>За подношење пријаве пројеката потребно је доставити следећу документацију:</w:t>
      </w:r>
    </w:p>
    <w:p w14:paraId="11C0D453" w14:textId="4779B152" w:rsidR="009B6B17" w:rsidRPr="002E1E34" w:rsidRDefault="00A51E2A" w:rsidP="00173CE8">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1)</w:t>
      </w:r>
      <w:r w:rsidR="00173CE8" w:rsidRPr="002E1E34">
        <w:rPr>
          <w:rFonts w:ascii="Times New Roman" w:hAnsi="Times New Roman" w:cs="Times New Roman"/>
          <w:color w:val="000000"/>
          <w:sz w:val="24"/>
          <w:szCs w:val="24"/>
          <w:lang w:val="sr-Cyrl-CS"/>
        </w:rPr>
        <w:t xml:space="preserve"> </w:t>
      </w:r>
      <w:r w:rsidR="009B6B17" w:rsidRPr="002E1E34">
        <w:rPr>
          <w:rFonts w:ascii="Times New Roman" w:hAnsi="Times New Roman" w:cs="Times New Roman"/>
          <w:color w:val="000000"/>
          <w:sz w:val="24"/>
          <w:szCs w:val="24"/>
          <w:lang w:val="sr-Cyrl-CS"/>
        </w:rPr>
        <w:t xml:space="preserve">За </w:t>
      </w:r>
      <w:r w:rsidR="00F61259" w:rsidRPr="002E1E34">
        <w:rPr>
          <w:rFonts w:ascii="Times New Roman" w:hAnsi="Times New Roman" w:cs="Times New Roman"/>
          <w:color w:val="000000"/>
          <w:sz w:val="24"/>
          <w:szCs w:val="24"/>
          <w:lang w:val="sr-Cyrl-CS"/>
        </w:rPr>
        <w:t>унапређење капацитета недовољно развијених општина:</w:t>
      </w:r>
    </w:p>
    <w:p w14:paraId="2D9E3F3B" w14:textId="1B8E7B91" w:rsidR="00C46F42" w:rsidRPr="002E1E34" w:rsidRDefault="00A51E2A" w:rsidP="00A669C3">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 xml:space="preserve"> </w:t>
      </w:r>
      <w:r w:rsidR="00F61259" w:rsidRPr="002E1E34">
        <w:rPr>
          <w:rFonts w:ascii="Times New Roman" w:hAnsi="Times New Roman" w:cs="Times New Roman"/>
          <w:color w:val="000000"/>
          <w:sz w:val="24"/>
          <w:szCs w:val="24"/>
          <w:lang w:val="sr-Cyrl-CS"/>
        </w:rPr>
        <w:t>попуњен образац пријаве за суфинансирање пројекта</w:t>
      </w:r>
      <w:r w:rsidRPr="002E1E34">
        <w:rPr>
          <w:rFonts w:ascii="Times New Roman" w:hAnsi="Times New Roman" w:cs="Times New Roman"/>
          <w:color w:val="000000"/>
          <w:sz w:val="24"/>
          <w:szCs w:val="24"/>
          <w:lang w:val="sr-Cyrl-CS"/>
        </w:rPr>
        <w:t>;</w:t>
      </w:r>
    </w:p>
    <w:p w14:paraId="2AEC946D" w14:textId="16869364" w:rsidR="00C46F42" w:rsidRPr="002E1E34" w:rsidRDefault="00A51E2A" w:rsidP="00A669C3">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F61259" w:rsidRPr="002E1E34">
        <w:rPr>
          <w:rFonts w:ascii="Times New Roman" w:hAnsi="Times New Roman" w:cs="Times New Roman"/>
          <w:color w:val="000000"/>
          <w:sz w:val="24"/>
          <w:szCs w:val="24"/>
          <w:lang w:val="sr-Cyrl-CS"/>
        </w:rPr>
        <w:t xml:space="preserve"> извод из одлуке о буџету јединице локалне самоуправе уколико су средства планирана за реализацију пројеката. Уколико средства за суфинансирање пројекта нису предвиђена на дан подношења пријаве, доставља се изјава да ће средства за суфинансирање пројекта бити обезбеђена у року од 30 дана од доделе средст</w:t>
      </w:r>
      <w:r w:rsidR="009C7BC9" w:rsidRPr="002E1E34">
        <w:rPr>
          <w:rFonts w:ascii="Times New Roman" w:hAnsi="Times New Roman" w:cs="Times New Roman"/>
          <w:color w:val="000000"/>
          <w:sz w:val="24"/>
          <w:szCs w:val="24"/>
          <w:lang w:val="sr-Cyrl-CS"/>
        </w:rPr>
        <w:t>а</w:t>
      </w:r>
      <w:r w:rsidR="00F61259" w:rsidRPr="002E1E34">
        <w:rPr>
          <w:rFonts w:ascii="Times New Roman" w:hAnsi="Times New Roman" w:cs="Times New Roman"/>
          <w:color w:val="000000"/>
          <w:sz w:val="24"/>
          <w:szCs w:val="24"/>
          <w:lang w:val="sr-Cyrl-CS"/>
        </w:rPr>
        <w:t>ва</w:t>
      </w:r>
      <w:r w:rsidRPr="002E1E34">
        <w:rPr>
          <w:rFonts w:ascii="Times New Roman" w:hAnsi="Times New Roman" w:cs="Times New Roman"/>
          <w:color w:val="000000"/>
          <w:sz w:val="24"/>
          <w:szCs w:val="24"/>
          <w:lang w:val="sr-Cyrl-CS"/>
        </w:rPr>
        <w:t>;</w:t>
      </w:r>
    </w:p>
    <w:p w14:paraId="5106D2D8" w14:textId="1AE62BE7" w:rsidR="00C46F42" w:rsidRPr="002E1E34" w:rsidRDefault="00A51E2A" w:rsidP="00A669C3">
      <w:pPr>
        <w:spacing w:after="150"/>
        <w:jc w:val="both"/>
        <w:rPr>
          <w:rFonts w:ascii="Times New Roman" w:hAnsi="Times New Roman" w:cs="Times New Roman"/>
          <w:b/>
          <w:sz w:val="24"/>
          <w:szCs w:val="24"/>
          <w:lang w:val="sr-Cyrl-CS"/>
        </w:rPr>
      </w:pPr>
      <w:r w:rsidRPr="002E1E34">
        <w:rPr>
          <w:rFonts w:ascii="Times New Roman" w:hAnsi="Times New Roman" w:cs="Times New Roman"/>
          <w:color w:val="000000"/>
          <w:sz w:val="24"/>
          <w:szCs w:val="24"/>
          <w:lang w:val="sr-Cyrl-CS"/>
        </w:rPr>
        <w:t xml:space="preserve">     -</w:t>
      </w:r>
      <w:r w:rsidR="00F61259" w:rsidRPr="002E1E34">
        <w:rPr>
          <w:rFonts w:ascii="Times New Roman" w:hAnsi="Times New Roman" w:cs="Times New Roman"/>
          <w:color w:val="000000"/>
          <w:sz w:val="24"/>
          <w:szCs w:val="24"/>
          <w:lang w:val="sr-Cyrl-CS"/>
        </w:rPr>
        <w:t>пројекат за извођење, пројекат за грађевинску дозволу по којем је издат акт надлежног органа на основу којег се изводе радови (оригинал или копија скенирана у електронском формату) и све сагласности уколико су предвиђене прописи</w:t>
      </w:r>
      <w:r w:rsidR="0044017F" w:rsidRPr="002E1E34">
        <w:rPr>
          <w:rFonts w:ascii="Times New Roman" w:hAnsi="Times New Roman" w:cs="Times New Roman"/>
          <w:color w:val="000000"/>
          <w:sz w:val="24"/>
          <w:szCs w:val="24"/>
          <w:lang w:val="sr-Cyrl-CS"/>
        </w:rPr>
        <w:t>ма</w:t>
      </w:r>
      <w:r w:rsidRPr="002E1E34">
        <w:rPr>
          <w:rFonts w:ascii="Times New Roman" w:hAnsi="Times New Roman" w:cs="Times New Roman"/>
          <w:color w:val="000000"/>
          <w:sz w:val="24"/>
          <w:szCs w:val="24"/>
          <w:lang w:val="sr-Cyrl-CS"/>
        </w:rPr>
        <w:t>;</w:t>
      </w:r>
    </w:p>
    <w:p w14:paraId="0DD3799F" w14:textId="7021EF52" w:rsidR="00A51E2A" w:rsidRPr="002E1E34" w:rsidRDefault="00A51E2A" w:rsidP="0040175B">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за опремање објеката доставити предмер и предрачун</w:t>
      </w:r>
      <w:r w:rsidRPr="002E1E34">
        <w:rPr>
          <w:rFonts w:ascii="Times New Roman" w:hAnsi="Times New Roman" w:cs="Times New Roman"/>
          <w:color w:val="000000"/>
          <w:sz w:val="24"/>
          <w:szCs w:val="24"/>
          <w:lang w:val="sr-Cyrl-CS"/>
        </w:rPr>
        <w:t>;</w:t>
      </w:r>
    </w:p>
    <w:p w14:paraId="04ED7160" w14:textId="2D4DE07F" w:rsidR="006804D5" w:rsidRPr="002E1E34" w:rsidRDefault="00A51E2A" w:rsidP="0040175B">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6804D5" w:rsidRPr="002E1E34">
        <w:rPr>
          <w:rFonts w:ascii="Times New Roman" w:hAnsi="Times New Roman" w:cs="Times New Roman"/>
          <w:color w:val="000000"/>
          <w:sz w:val="24"/>
          <w:szCs w:val="24"/>
          <w:lang w:val="sr-Cyrl-CS"/>
        </w:rPr>
        <w:t>за набавку</w:t>
      </w:r>
      <w:r w:rsidR="00CC7D5E" w:rsidRPr="002E1E34">
        <w:rPr>
          <w:rFonts w:ascii="Times New Roman" w:hAnsi="Times New Roman" w:cs="Times New Roman"/>
          <w:color w:val="000000"/>
          <w:sz w:val="24"/>
          <w:szCs w:val="24"/>
          <w:lang w:val="sr-Cyrl-CS"/>
        </w:rPr>
        <w:t xml:space="preserve"> опреме доставити предрачун, </w:t>
      </w:r>
      <w:r w:rsidR="0040175B" w:rsidRPr="002E1E34">
        <w:rPr>
          <w:rFonts w:ascii="Times New Roman" w:hAnsi="Times New Roman" w:cs="Times New Roman"/>
          <w:color w:val="000000"/>
          <w:sz w:val="24"/>
          <w:szCs w:val="24"/>
          <w:lang w:val="sr-Cyrl-CS"/>
        </w:rPr>
        <w:t>одлуку о буџету и програм пословања ук</w:t>
      </w:r>
      <w:r w:rsidR="00707477" w:rsidRPr="002E1E34">
        <w:rPr>
          <w:rFonts w:ascii="Times New Roman" w:hAnsi="Times New Roman" w:cs="Times New Roman"/>
          <w:color w:val="000000"/>
          <w:sz w:val="24"/>
          <w:szCs w:val="24"/>
          <w:lang w:val="sr-Cyrl-CS"/>
        </w:rPr>
        <w:t>олико набавку спроводи предузеће</w:t>
      </w:r>
      <w:r w:rsidR="0040175B" w:rsidRPr="002E1E34">
        <w:rPr>
          <w:rFonts w:ascii="Times New Roman" w:hAnsi="Times New Roman" w:cs="Times New Roman"/>
          <w:color w:val="000000"/>
          <w:sz w:val="24"/>
          <w:szCs w:val="24"/>
          <w:lang w:val="sr-Cyrl-CS"/>
        </w:rPr>
        <w:t xml:space="preserve"> и</w:t>
      </w:r>
      <w:r w:rsidR="00707477" w:rsidRPr="002E1E34">
        <w:rPr>
          <w:rFonts w:ascii="Times New Roman" w:hAnsi="Times New Roman" w:cs="Times New Roman"/>
          <w:color w:val="000000"/>
          <w:sz w:val="24"/>
          <w:szCs w:val="24"/>
          <w:lang w:val="sr-Cyrl-CS"/>
        </w:rPr>
        <w:t>ли</w:t>
      </w:r>
      <w:r w:rsidR="0040175B" w:rsidRPr="002E1E34">
        <w:rPr>
          <w:rFonts w:ascii="Times New Roman" w:hAnsi="Times New Roman" w:cs="Times New Roman"/>
          <w:color w:val="000000"/>
          <w:sz w:val="24"/>
          <w:szCs w:val="24"/>
          <w:lang w:val="sr-Cyrl-CS"/>
        </w:rPr>
        <w:t xml:space="preserve"> установа осно</w:t>
      </w:r>
      <w:r w:rsidR="00E619E4" w:rsidRPr="002E1E34">
        <w:rPr>
          <w:rFonts w:ascii="Times New Roman" w:hAnsi="Times New Roman" w:cs="Times New Roman"/>
          <w:color w:val="000000"/>
          <w:sz w:val="24"/>
          <w:szCs w:val="24"/>
          <w:lang w:val="sr-Cyrl-CS"/>
        </w:rPr>
        <w:t>вана од стране јединице</w:t>
      </w:r>
      <w:r w:rsidR="00707477" w:rsidRPr="002E1E34">
        <w:rPr>
          <w:rFonts w:ascii="Times New Roman" w:hAnsi="Times New Roman" w:cs="Times New Roman"/>
          <w:color w:val="000000"/>
          <w:sz w:val="24"/>
          <w:szCs w:val="24"/>
          <w:lang w:val="sr-Cyrl-CS"/>
        </w:rPr>
        <w:t xml:space="preserve"> локалне  самоуправе</w:t>
      </w:r>
      <w:r w:rsidR="00D21560" w:rsidRPr="002E1E34">
        <w:rPr>
          <w:rFonts w:ascii="Times New Roman" w:hAnsi="Times New Roman" w:cs="Times New Roman"/>
          <w:color w:val="000000"/>
          <w:sz w:val="24"/>
          <w:szCs w:val="24"/>
          <w:lang w:val="sr-Cyrl-CS"/>
        </w:rPr>
        <w:t>.</w:t>
      </w:r>
    </w:p>
    <w:p w14:paraId="24233496" w14:textId="6A6F6679" w:rsidR="009B6B17" w:rsidRPr="002E1E34" w:rsidRDefault="00E619E4" w:rsidP="009B6B17">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2) </w:t>
      </w:r>
      <w:r w:rsidR="0044017F" w:rsidRPr="002E1E34">
        <w:rPr>
          <w:rFonts w:ascii="Times New Roman" w:hAnsi="Times New Roman" w:cs="Times New Roman"/>
          <w:sz w:val="24"/>
          <w:szCs w:val="24"/>
          <w:lang w:val="sr-Cyrl-CS"/>
        </w:rPr>
        <w:t>За мере подршке изразито недовољно развијеним општинама</w:t>
      </w:r>
      <w:r w:rsidR="00D21560" w:rsidRPr="002E1E34">
        <w:rPr>
          <w:rFonts w:ascii="Times New Roman" w:hAnsi="Times New Roman" w:cs="Times New Roman"/>
          <w:sz w:val="24"/>
          <w:szCs w:val="24"/>
          <w:lang w:val="sr-Cyrl-CS"/>
        </w:rPr>
        <w:t xml:space="preserve"> подноси се</w:t>
      </w:r>
      <w:r w:rsidR="009B6B17" w:rsidRPr="002E1E34">
        <w:rPr>
          <w:rFonts w:ascii="Times New Roman" w:hAnsi="Times New Roman" w:cs="Times New Roman"/>
          <w:color w:val="000000"/>
          <w:sz w:val="24"/>
          <w:szCs w:val="24"/>
          <w:lang w:val="sr-Cyrl-CS"/>
        </w:rPr>
        <w:t>:</w:t>
      </w:r>
    </w:p>
    <w:p w14:paraId="4EBB322F" w14:textId="7D1ABC55" w:rsidR="00AD2435" w:rsidRPr="002E1E34" w:rsidRDefault="00AD2435" w:rsidP="009B6B17">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lastRenderedPageBreak/>
        <w:t xml:space="preserve">    - попуњен образац пријаве за финансирање </w:t>
      </w:r>
      <w:r w:rsidR="00B2454A" w:rsidRPr="002E1E34">
        <w:rPr>
          <w:rFonts w:ascii="Times New Roman" w:hAnsi="Times New Roman" w:cs="Times New Roman"/>
          <w:color w:val="000000"/>
          <w:sz w:val="24"/>
          <w:szCs w:val="24"/>
          <w:lang w:val="sr-Cyrl-CS"/>
        </w:rPr>
        <w:t>мере подршке</w:t>
      </w:r>
      <w:r w:rsidRPr="002E1E34">
        <w:rPr>
          <w:rFonts w:ascii="Times New Roman" w:hAnsi="Times New Roman" w:cs="Times New Roman"/>
          <w:color w:val="000000"/>
          <w:sz w:val="24"/>
          <w:szCs w:val="24"/>
          <w:lang w:val="sr-Cyrl-CS"/>
        </w:rPr>
        <w:t>;</w:t>
      </w:r>
    </w:p>
    <w:p w14:paraId="5BEDE364" w14:textId="3BA9E20C" w:rsidR="00E619E4" w:rsidRPr="002E1E34" w:rsidRDefault="00926D66" w:rsidP="0040175B">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  спецификацију трошкова са исказаном вредношћу потребних средстава</w:t>
      </w:r>
      <w:r w:rsidR="00D21560" w:rsidRPr="002E1E34">
        <w:rPr>
          <w:rFonts w:ascii="Times New Roman" w:hAnsi="Times New Roman" w:cs="Times New Roman"/>
          <w:color w:val="000000"/>
          <w:sz w:val="24"/>
          <w:szCs w:val="24"/>
          <w:lang w:val="sr-Cyrl-CS"/>
        </w:rPr>
        <w:t>;</w:t>
      </w:r>
    </w:p>
    <w:p w14:paraId="7B2C4DB2" w14:textId="2782C81B" w:rsidR="00707477" w:rsidRPr="002E1E34" w:rsidRDefault="00E619E4"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w:t>
      </w:r>
      <w:r w:rsidR="00FF2ED6" w:rsidRPr="002E1E34">
        <w:rPr>
          <w:rFonts w:ascii="Times New Roman" w:hAnsi="Times New Roman" w:cs="Times New Roman"/>
          <w:color w:val="000000"/>
          <w:sz w:val="24"/>
          <w:szCs w:val="24"/>
          <w:lang w:val="sr-Cyrl-CS"/>
        </w:rPr>
        <w:t xml:space="preserve"> доказ </w:t>
      </w:r>
      <w:r w:rsidR="00BE59F8" w:rsidRPr="002E1E34">
        <w:rPr>
          <w:rFonts w:ascii="Times New Roman" w:hAnsi="Times New Roman" w:cs="Times New Roman"/>
          <w:color w:val="000000"/>
          <w:sz w:val="24"/>
          <w:szCs w:val="24"/>
          <w:lang w:val="sr-Cyrl-CS"/>
        </w:rPr>
        <w:t xml:space="preserve">да су наступиле  ванредне   околности </w:t>
      </w:r>
      <w:r w:rsidR="00B360B0" w:rsidRPr="002E1E34">
        <w:rPr>
          <w:rFonts w:ascii="Times New Roman" w:hAnsi="Times New Roman" w:cs="Times New Roman"/>
          <w:color w:val="000000"/>
          <w:sz w:val="24"/>
          <w:szCs w:val="24"/>
          <w:lang w:val="sr-Cyrl-CS"/>
        </w:rPr>
        <w:t xml:space="preserve">или поремећаји у </w:t>
      </w:r>
      <w:r w:rsidR="00A96B89" w:rsidRPr="002E1E34">
        <w:rPr>
          <w:rFonts w:ascii="Times New Roman" w:hAnsi="Times New Roman" w:cs="Times New Roman"/>
          <w:color w:val="000000"/>
          <w:sz w:val="24"/>
          <w:szCs w:val="24"/>
          <w:lang w:val="sr-Cyrl-CS"/>
        </w:rPr>
        <w:t>функц</w:t>
      </w:r>
      <w:r w:rsidR="00A96B89">
        <w:rPr>
          <w:rFonts w:ascii="Times New Roman" w:hAnsi="Times New Roman" w:cs="Times New Roman"/>
          <w:color w:val="000000"/>
          <w:sz w:val="24"/>
          <w:szCs w:val="24"/>
          <w:lang w:val="sr-Cyrl-CS"/>
        </w:rPr>
        <w:t>и</w:t>
      </w:r>
      <w:r w:rsidR="00A96B89" w:rsidRPr="002E1E34">
        <w:rPr>
          <w:rFonts w:ascii="Times New Roman" w:hAnsi="Times New Roman" w:cs="Times New Roman"/>
          <w:color w:val="000000"/>
          <w:sz w:val="24"/>
          <w:szCs w:val="24"/>
          <w:lang w:val="sr-Cyrl-CS"/>
        </w:rPr>
        <w:t xml:space="preserve">онисању </w:t>
      </w:r>
      <w:r w:rsidR="00B360B0" w:rsidRPr="002E1E34">
        <w:rPr>
          <w:rFonts w:ascii="Times New Roman" w:hAnsi="Times New Roman" w:cs="Times New Roman"/>
          <w:color w:val="000000"/>
          <w:sz w:val="24"/>
          <w:szCs w:val="24"/>
          <w:lang w:val="sr-Cyrl-CS"/>
        </w:rPr>
        <w:t>(</w:t>
      </w:r>
      <w:r w:rsidR="00BE59F8" w:rsidRPr="002E1E34">
        <w:rPr>
          <w:rFonts w:ascii="Times New Roman" w:hAnsi="Times New Roman" w:cs="Times New Roman"/>
          <w:color w:val="000000"/>
          <w:sz w:val="24"/>
          <w:szCs w:val="24"/>
          <w:lang w:val="sr-Cyrl-CS"/>
        </w:rPr>
        <w:t>смањен прилив обима средстава у буџетима јединица локалне самоуправе, повећан обим непланираних расхода, отежано обављање делатн</w:t>
      </w:r>
      <w:r w:rsidR="000C7B88" w:rsidRPr="002E1E34">
        <w:rPr>
          <w:rFonts w:ascii="Times New Roman" w:hAnsi="Times New Roman" w:cs="Times New Roman"/>
          <w:color w:val="000000"/>
          <w:sz w:val="24"/>
          <w:szCs w:val="24"/>
          <w:lang w:val="sr-Cyrl-CS"/>
        </w:rPr>
        <w:t xml:space="preserve">ости јавних предузећа и </w:t>
      </w:r>
      <w:r w:rsidRPr="002E1E34">
        <w:rPr>
          <w:rFonts w:ascii="Times New Roman" w:hAnsi="Times New Roman" w:cs="Times New Roman"/>
          <w:color w:val="000000"/>
          <w:sz w:val="24"/>
          <w:szCs w:val="24"/>
          <w:lang w:val="sr-Cyrl-CS"/>
        </w:rPr>
        <w:t>сл</w:t>
      </w:r>
      <w:r w:rsidR="00B83226" w:rsidRPr="002E1E34">
        <w:rPr>
          <w:rFonts w:ascii="Times New Roman" w:hAnsi="Times New Roman" w:cs="Times New Roman"/>
          <w:color w:val="000000"/>
          <w:sz w:val="24"/>
          <w:szCs w:val="24"/>
          <w:lang w:val="sr-Cyrl-CS"/>
        </w:rPr>
        <w:t>.</w:t>
      </w:r>
      <w:r w:rsidR="00707477" w:rsidRPr="002E1E34">
        <w:rPr>
          <w:rFonts w:ascii="Times New Roman" w:hAnsi="Times New Roman" w:cs="Times New Roman"/>
          <w:color w:val="000000"/>
          <w:sz w:val="24"/>
          <w:szCs w:val="24"/>
          <w:lang w:val="sr-Cyrl-CS"/>
        </w:rPr>
        <w:t xml:space="preserve">) или </w:t>
      </w:r>
      <w:r w:rsidR="00BE59F8" w:rsidRPr="002E1E34">
        <w:rPr>
          <w:rFonts w:ascii="Times New Roman" w:hAnsi="Times New Roman" w:cs="Times New Roman"/>
          <w:color w:val="000000"/>
          <w:sz w:val="24"/>
          <w:szCs w:val="24"/>
          <w:lang w:val="sr-Cyrl-CS"/>
        </w:rPr>
        <w:t xml:space="preserve"> одлуку </w:t>
      </w:r>
      <w:r w:rsidR="00707477" w:rsidRPr="002E1E34">
        <w:rPr>
          <w:rFonts w:ascii="Times New Roman" w:hAnsi="Times New Roman" w:cs="Times New Roman"/>
          <w:color w:val="000000"/>
          <w:sz w:val="24"/>
          <w:szCs w:val="24"/>
          <w:lang w:val="sr-Cyrl-CS"/>
        </w:rPr>
        <w:t>о проглашењу ванредне ситуације или</w:t>
      </w:r>
      <w:r w:rsidR="00BE59F8" w:rsidRPr="002E1E34">
        <w:rPr>
          <w:rFonts w:ascii="Times New Roman" w:hAnsi="Times New Roman" w:cs="Times New Roman"/>
          <w:color w:val="000000"/>
          <w:sz w:val="24"/>
          <w:szCs w:val="24"/>
          <w:lang w:val="sr-Cyrl-CS"/>
        </w:rPr>
        <w:t xml:space="preserve"> извештај надлежне комисије за процену штета о</w:t>
      </w:r>
      <w:r w:rsidR="000C7B88" w:rsidRPr="002E1E34">
        <w:rPr>
          <w:rFonts w:ascii="Times New Roman" w:hAnsi="Times New Roman" w:cs="Times New Roman"/>
          <w:color w:val="000000"/>
          <w:sz w:val="24"/>
          <w:szCs w:val="24"/>
          <w:lang w:val="sr-Cyrl-CS"/>
        </w:rPr>
        <w:t>д елем</w:t>
      </w:r>
      <w:r w:rsidR="00B83226" w:rsidRPr="002E1E34">
        <w:rPr>
          <w:rFonts w:ascii="Times New Roman" w:hAnsi="Times New Roman" w:cs="Times New Roman"/>
          <w:color w:val="000000"/>
          <w:sz w:val="24"/>
          <w:szCs w:val="24"/>
          <w:lang w:val="sr-Cyrl-CS"/>
        </w:rPr>
        <w:t>е</w:t>
      </w:r>
      <w:r w:rsidR="000C7B88" w:rsidRPr="002E1E34">
        <w:rPr>
          <w:rFonts w:ascii="Times New Roman" w:hAnsi="Times New Roman" w:cs="Times New Roman"/>
          <w:color w:val="000000"/>
          <w:sz w:val="24"/>
          <w:szCs w:val="24"/>
          <w:lang w:val="sr-Cyrl-CS"/>
        </w:rPr>
        <w:t>нтарних непогода</w:t>
      </w:r>
      <w:r w:rsidR="00ED4476" w:rsidRPr="002E1E34">
        <w:rPr>
          <w:rFonts w:ascii="Times New Roman" w:hAnsi="Times New Roman" w:cs="Times New Roman"/>
          <w:color w:val="000000"/>
          <w:sz w:val="24"/>
          <w:szCs w:val="24"/>
          <w:lang w:val="sr-Cyrl-CS"/>
        </w:rPr>
        <w:t xml:space="preserve">  (</w:t>
      </w:r>
      <w:r w:rsidR="00707477" w:rsidRPr="002E1E34">
        <w:rPr>
          <w:rFonts w:ascii="Times New Roman" w:hAnsi="Times New Roman" w:cs="Times New Roman"/>
          <w:color w:val="000000"/>
          <w:sz w:val="24"/>
          <w:szCs w:val="24"/>
          <w:lang w:val="sr-Cyrl-CS"/>
        </w:rPr>
        <w:t>у зависности од об</w:t>
      </w:r>
      <w:r w:rsidRPr="002E1E34">
        <w:rPr>
          <w:rFonts w:ascii="Times New Roman" w:hAnsi="Times New Roman" w:cs="Times New Roman"/>
          <w:color w:val="000000"/>
          <w:sz w:val="24"/>
          <w:szCs w:val="24"/>
          <w:lang w:val="sr-Cyrl-CS"/>
        </w:rPr>
        <w:t>ласти за</w:t>
      </w:r>
      <w:r w:rsidR="00B360B0" w:rsidRPr="002E1E34">
        <w:rPr>
          <w:rFonts w:ascii="Times New Roman" w:hAnsi="Times New Roman" w:cs="Times New Roman"/>
          <w:color w:val="000000"/>
          <w:sz w:val="24"/>
          <w:szCs w:val="24"/>
          <w:lang w:val="sr-Cyrl-CS"/>
        </w:rPr>
        <w:t xml:space="preserve"> </w:t>
      </w:r>
      <w:r w:rsidR="00713633" w:rsidRPr="002E1E34">
        <w:rPr>
          <w:rFonts w:ascii="Times New Roman" w:hAnsi="Times New Roman" w:cs="Times New Roman"/>
          <w:color w:val="000000"/>
          <w:sz w:val="24"/>
          <w:szCs w:val="24"/>
          <w:lang w:val="sr-Cyrl-CS"/>
        </w:rPr>
        <w:t>коју се подноси захтев).</w:t>
      </w:r>
    </w:p>
    <w:p w14:paraId="3EC77D15" w14:textId="77777777" w:rsidR="00ED4476" w:rsidRPr="002E1E34" w:rsidRDefault="00ED4476" w:rsidP="007C0B79">
      <w:pPr>
        <w:spacing w:after="0"/>
        <w:jc w:val="both"/>
        <w:rPr>
          <w:rFonts w:ascii="Times New Roman" w:hAnsi="Times New Roman" w:cs="Times New Roman"/>
          <w:color w:val="000000"/>
          <w:sz w:val="24"/>
          <w:szCs w:val="24"/>
          <w:lang w:val="sr-Cyrl-CS"/>
        </w:rPr>
      </w:pPr>
    </w:p>
    <w:p w14:paraId="36710D79" w14:textId="4D337544" w:rsidR="002F762A" w:rsidRPr="002E1E34" w:rsidRDefault="00E619E4"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p>
    <w:p w14:paraId="2A1EA882" w14:textId="726A3F33"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IX. ПОСТУПАК </w:t>
      </w:r>
      <w:r w:rsidR="00152DA1" w:rsidRPr="002E1E34">
        <w:rPr>
          <w:rFonts w:ascii="Times New Roman" w:hAnsi="Times New Roman" w:cs="Times New Roman"/>
          <w:color w:val="000000"/>
          <w:sz w:val="24"/>
          <w:szCs w:val="24"/>
          <w:lang w:val="sr-Cyrl-CS"/>
        </w:rPr>
        <w:t>ОДОБРАВАЊА</w:t>
      </w:r>
      <w:r w:rsidRPr="002E1E34">
        <w:rPr>
          <w:rFonts w:ascii="Times New Roman" w:hAnsi="Times New Roman" w:cs="Times New Roman"/>
          <w:color w:val="000000"/>
          <w:sz w:val="24"/>
          <w:szCs w:val="24"/>
          <w:lang w:val="sr-Cyrl-CS"/>
        </w:rPr>
        <w:t xml:space="preserve"> ПРИЈАВА</w:t>
      </w:r>
      <w:r w:rsidR="0040175B" w:rsidRPr="002E1E34">
        <w:rPr>
          <w:rFonts w:ascii="Times New Roman" w:hAnsi="Times New Roman" w:cs="Times New Roman"/>
          <w:color w:val="000000"/>
          <w:sz w:val="24"/>
          <w:szCs w:val="24"/>
          <w:lang w:val="sr-Cyrl-CS"/>
        </w:rPr>
        <w:t xml:space="preserve"> ПРОЈЕКАТА</w:t>
      </w:r>
      <w:r w:rsidR="00BE59F8" w:rsidRPr="002E1E34">
        <w:rPr>
          <w:rFonts w:ascii="Times New Roman" w:hAnsi="Times New Roman" w:cs="Times New Roman"/>
          <w:color w:val="000000"/>
          <w:sz w:val="24"/>
          <w:szCs w:val="24"/>
          <w:lang w:val="sr-Cyrl-CS"/>
        </w:rPr>
        <w:t xml:space="preserve"> И ЗАХТЕВА </w:t>
      </w:r>
      <w:r w:rsidR="00152DA1" w:rsidRPr="002E1E34">
        <w:rPr>
          <w:rFonts w:ascii="Times New Roman" w:hAnsi="Times New Roman" w:cs="Times New Roman"/>
          <w:color w:val="000000"/>
          <w:sz w:val="24"/>
          <w:szCs w:val="24"/>
          <w:lang w:val="sr-Cyrl-CS"/>
        </w:rPr>
        <w:t>ЗА</w:t>
      </w:r>
      <w:r w:rsidR="00707477" w:rsidRPr="002E1E34">
        <w:rPr>
          <w:rFonts w:ascii="Times New Roman" w:hAnsi="Times New Roman" w:cs="Times New Roman"/>
          <w:color w:val="000000"/>
          <w:sz w:val="24"/>
          <w:szCs w:val="24"/>
          <w:lang w:val="sr-Cyrl-CS"/>
        </w:rPr>
        <w:t xml:space="preserve"> </w:t>
      </w:r>
      <w:r w:rsidR="00152DA1" w:rsidRPr="002E1E34">
        <w:rPr>
          <w:rFonts w:ascii="Times New Roman" w:hAnsi="Times New Roman" w:cs="Times New Roman"/>
          <w:color w:val="000000"/>
          <w:sz w:val="24"/>
          <w:szCs w:val="24"/>
          <w:lang w:val="sr-Cyrl-CS"/>
        </w:rPr>
        <w:t>МЕРЕ</w:t>
      </w:r>
      <w:r w:rsidR="00BE59F8" w:rsidRPr="002E1E34">
        <w:rPr>
          <w:rFonts w:ascii="Times New Roman" w:hAnsi="Times New Roman" w:cs="Times New Roman"/>
          <w:color w:val="000000"/>
          <w:sz w:val="24"/>
          <w:szCs w:val="24"/>
          <w:lang w:val="sr-Cyrl-CS"/>
        </w:rPr>
        <w:t xml:space="preserve"> ПОДРШКЕ</w:t>
      </w:r>
    </w:p>
    <w:p w14:paraId="710789C0" w14:textId="77777777" w:rsidR="00ED4476" w:rsidRPr="002E1E34" w:rsidRDefault="00ED4476" w:rsidP="007C0B79">
      <w:pPr>
        <w:spacing w:after="0"/>
        <w:jc w:val="center"/>
        <w:rPr>
          <w:rFonts w:ascii="Times New Roman" w:hAnsi="Times New Roman" w:cs="Times New Roman"/>
          <w:color w:val="000000"/>
          <w:sz w:val="24"/>
          <w:szCs w:val="24"/>
          <w:lang w:val="sr-Cyrl-CS"/>
        </w:rPr>
      </w:pPr>
    </w:p>
    <w:p w14:paraId="22DB27E7" w14:textId="77777777" w:rsidR="007C0B79" w:rsidRPr="002E1E34" w:rsidRDefault="007C0B79" w:rsidP="007C0B79">
      <w:pPr>
        <w:spacing w:after="0"/>
        <w:jc w:val="center"/>
        <w:rPr>
          <w:rFonts w:ascii="Times New Roman" w:hAnsi="Times New Roman" w:cs="Times New Roman"/>
          <w:sz w:val="24"/>
          <w:szCs w:val="24"/>
          <w:lang w:val="sr-Cyrl-CS"/>
        </w:rPr>
      </w:pPr>
    </w:p>
    <w:p w14:paraId="75335CFD" w14:textId="64BE1631" w:rsidR="0040175B" w:rsidRPr="002E1E34" w:rsidRDefault="00F5518D"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687E08" w:rsidRPr="002E1E34">
        <w:rPr>
          <w:rFonts w:ascii="Times New Roman" w:hAnsi="Times New Roman" w:cs="Times New Roman"/>
          <w:color w:val="000000"/>
          <w:sz w:val="24"/>
          <w:szCs w:val="24"/>
          <w:lang w:val="sr-Cyrl-CS"/>
        </w:rPr>
        <w:t xml:space="preserve">1) </w:t>
      </w:r>
      <w:r w:rsidR="0044017F" w:rsidRPr="002E1E34">
        <w:rPr>
          <w:rFonts w:ascii="Times New Roman" w:hAnsi="Times New Roman" w:cs="Times New Roman"/>
          <w:color w:val="000000"/>
          <w:sz w:val="24"/>
          <w:szCs w:val="24"/>
          <w:lang w:val="sr-Cyrl-CS"/>
        </w:rPr>
        <w:t xml:space="preserve">Министар без портфеља задужен за унапређење развоја недовољно развијених општина </w:t>
      </w:r>
      <w:r w:rsidR="00B360B0" w:rsidRPr="002E1E34">
        <w:rPr>
          <w:rFonts w:ascii="Times New Roman" w:hAnsi="Times New Roman" w:cs="Times New Roman"/>
          <w:color w:val="000000"/>
          <w:sz w:val="24"/>
          <w:szCs w:val="24"/>
          <w:lang w:val="sr-Cyrl-CS"/>
        </w:rPr>
        <w:t xml:space="preserve">на територији Републике Србије </w:t>
      </w:r>
      <w:r w:rsidR="00257D35" w:rsidRPr="002E1E34">
        <w:rPr>
          <w:rFonts w:ascii="Times New Roman" w:hAnsi="Times New Roman" w:cs="Times New Roman"/>
          <w:color w:val="000000"/>
          <w:sz w:val="24"/>
          <w:szCs w:val="24"/>
          <w:lang w:val="sr-Cyrl-CS"/>
        </w:rPr>
        <w:t xml:space="preserve">(у </w:t>
      </w:r>
      <w:r w:rsidR="0044017F" w:rsidRPr="002E1E34">
        <w:rPr>
          <w:rFonts w:ascii="Times New Roman" w:hAnsi="Times New Roman" w:cs="Times New Roman"/>
          <w:color w:val="000000"/>
          <w:sz w:val="24"/>
          <w:szCs w:val="24"/>
          <w:lang w:val="sr-Cyrl-CS"/>
        </w:rPr>
        <w:t>даљем тексту</w:t>
      </w:r>
      <w:r w:rsidR="00257D35"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министар</w:t>
      </w:r>
      <w:r w:rsidR="00257D35"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именује</w:t>
      </w:r>
      <w:r w:rsidR="00257D35" w:rsidRPr="002E1E34">
        <w:rPr>
          <w:rFonts w:ascii="Times New Roman" w:hAnsi="Times New Roman" w:cs="Times New Roman"/>
          <w:color w:val="000000"/>
          <w:sz w:val="24"/>
          <w:szCs w:val="24"/>
          <w:lang w:val="sr-Cyrl-CS"/>
        </w:rPr>
        <w:t xml:space="preserve"> К</w:t>
      </w:r>
      <w:r w:rsidR="0044017F" w:rsidRPr="002E1E34">
        <w:rPr>
          <w:rFonts w:ascii="Times New Roman" w:hAnsi="Times New Roman" w:cs="Times New Roman"/>
          <w:color w:val="000000"/>
          <w:sz w:val="24"/>
          <w:szCs w:val="24"/>
          <w:lang w:val="sr-Cyrl-CS"/>
        </w:rPr>
        <w:t>омисију</w:t>
      </w:r>
      <w:r w:rsidR="00257D35" w:rsidRPr="002E1E34">
        <w:rPr>
          <w:rFonts w:ascii="Times New Roman" w:hAnsi="Times New Roman" w:cs="Times New Roman"/>
          <w:color w:val="000000"/>
          <w:sz w:val="24"/>
          <w:szCs w:val="24"/>
          <w:lang w:val="sr-Cyrl-CS"/>
        </w:rPr>
        <w:t xml:space="preserve"> з</w:t>
      </w:r>
      <w:r w:rsidR="0044017F" w:rsidRPr="002E1E34">
        <w:rPr>
          <w:rFonts w:ascii="Times New Roman" w:hAnsi="Times New Roman" w:cs="Times New Roman"/>
          <w:color w:val="000000"/>
          <w:sz w:val="24"/>
          <w:szCs w:val="24"/>
          <w:lang w:val="sr-Cyrl-CS"/>
        </w:rPr>
        <w:t>а</w:t>
      </w:r>
      <w:r w:rsidR="00257D35" w:rsidRPr="002E1E34">
        <w:rPr>
          <w:rFonts w:ascii="Times New Roman" w:hAnsi="Times New Roman" w:cs="Times New Roman"/>
          <w:color w:val="000000"/>
          <w:sz w:val="24"/>
          <w:szCs w:val="24"/>
          <w:lang w:val="sr-Cyrl-CS"/>
        </w:rPr>
        <w:t xml:space="preserve"> с</w:t>
      </w:r>
      <w:r w:rsidR="0044017F" w:rsidRPr="002E1E34">
        <w:rPr>
          <w:rFonts w:ascii="Times New Roman" w:hAnsi="Times New Roman" w:cs="Times New Roman"/>
          <w:color w:val="000000"/>
          <w:sz w:val="24"/>
          <w:szCs w:val="24"/>
          <w:lang w:val="sr-Cyrl-CS"/>
        </w:rPr>
        <w:t>провођење</w:t>
      </w:r>
      <w:r w:rsidR="00257D35" w:rsidRPr="002E1E34">
        <w:rPr>
          <w:rFonts w:ascii="Times New Roman" w:hAnsi="Times New Roman" w:cs="Times New Roman"/>
          <w:color w:val="000000"/>
          <w:sz w:val="24"/>
          <w:szCs w:val="24"/>
          <w:lang w:val="sr-Cyrl-CS"/>
        </w:rPr>
        <w:t xml:space="preserve"> п</w:t>
      </w:r>
      <w:r w:rsidR="0044017F" w:rsidRPr="002E1E34">
        <w:rPr>
          <w:rFonts w:ascii="Times New Roman" w:hAnsi="Times New Roman" w:cs="Times New Roman"/>
          <w:color w:val="000000"/>
          <w:sz w:val="24"/>
          <w:szCs w:val="24"/>
          <w:lang w:val="sr-Cyrl-CS"/>
        </w:rPr>
        <w:t>оступка</w:t>
      </w:r>
      <w:r w:rsidR="008F3DC8" w:rsidRPr="002E1E34">
        <w:rPr>
          <w:rFonts w:ascii="Times New Roman" w:hAnsi="Times New Roman" w:cs="Times New Roman"/>
          <w:color w:val="000000"/>
          <w:sz w:val="24"/>
          <w:szCs w:val="24"/>
          <w:lang w:val="sr-Cyrl-CS"/>
        </w:rPr>
        <w:t xml:space="preserve"> р</w:t>
      </w:r>
      <w:r w:rsidR="0044017F" w:rsidRPr="002E1E34">
        <w:rPr>
          <w:rFonts w:ascii="Times New Roman" w:hAnsi="Times New Roman" w:cs="Times New Roman"/>
          <w:color w:val="000000"/>
          <w:sz w:val="24"/>
          <w:szCs w:val="24"/>
          <w:lang w:val="sr-Cyrl-CS"/>
        </w:rPr>
        <w:t>асподеле</w:t>
      </w:r>
      <w:r w:rsidR="008F3DC8"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средстава по Програму</w:t>
      </w:r>
      <w:r w:rsidR="008F3DC8" w:rsidRPr="002E1E34">
        <w:rPr>
          <w:rFonts w:ascii="Times New Roman" w:hAnsi="Times New Roman" w:cs="Times New Roman"/>
          <w:color w:val="000000"/>
          <w:sz w:val="24"/>
          <w:szCs w:val="24"/>
          <w:lang w:val="sr-Cyrl-CS"/>
        </w:rPr>
        <w:t xml:space="preserve"> за пројекте</w:t>
      </w:r>
      <w:r w:rsidR="00257D35" w:rsidRPr="002E1E34">
        <w:rPr>
          <w:rFonts w:ascii="Times New Roman" w:hAnsi="Times New Roman" w:cs="Times New Roman"/>
          <w:color w:val="000000"/>
          <w:sz w:val="24"/>
          <w:szCs w:val="24"/>
          <w:lang w:val="sr-Cyrl-CS"/>
        </w:rPr>
        <w:t xml:space="preserve"> (у </w:t>
      </w:r>
      <w:r w:rsidR="0044017F" w:rsidRPr="002E1E34">
        <w:rPr>
          <w:rFonts w:ascii="Times New Roman" w:hAnsi="Times New Roman" w:cs="Times New Roman"/>
          <w:color w:val="000000"/>
          <w:sz w:val="24"/>
          <w:szCs w:val="24"/>
          <w:lang w:val="sr-Cyrl-CS"/>
        </w:rPr>
        <w:t>даљем тексту</w:t>
      </w:r>
      <w:r w:rsidR="00257D35"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Комисија</w:t>
      </w:r>
      <w:r w:rsidR="00257D35" w:rsidRPr="002E1E34">
        <w:rPr>
          <w:rFonts w:ascii="Times New Roman" w:hAnsi="Times New Roman" w:cs="Times New Roman"/>
          <w:color w:val="000000"/>
          <w:sz w:val="24"/>
          <w:szCs w:val="24"/>
          <w:lang w:val="sr-Cyrl-CS"/>
        </w:rPr>
        <w:t>), к</w:t>
      </w:r>
      <w:r w:rsidR="0044017F" w:rsidRPr="002E1E34">
        <w:rPr>
          <w:rFonts w:ascii="Times New Roman" w:hAnsi="Times New Roman" w:cs="Times New Roman"/>
          <w:color w:val="000000"/>
          <w:sz w:val="24"/>
          <w:szCs w:val="24"/>
          <w:lang w:val="sr-Cyrl-CS"/>
        </w:rPr>
        <w:t>оја</w:t>
      </w:r>
      <w:r w:rsidR="00257D35" w:rsidRPr="002E1E34">
        <w:rPr>
          <w:rFonts w:ascii="Times New Roman" w:hAnsi="Times New Roman" w:cs="Times New Roman"/>
          <w:color w:val="000000"/>
          <w:sz w:val="24"/>
          <w:szCs w:val="24"/>
          <w:lang w:val="sr-Cyrl-CS"/>
        </w:rPr>
        <w:t xml:space="preserve"> </w:t>
      </w:r>
      <w:r w:rsidR="008F3DC8" w:rsidRPr="002E1E34">
        <w:rPr>
          <w:rFonts w:ascii="Times New Roman" w:hAnsi="Times New Roman" w:cs="Times New Roman"/>
          <w:color w:val="000000"/>
          <w:sz w:val="24"/>
          <w:szCs w:val="24"/>
          <w:lang w:val="sr-Cyrl-CS"/>
        </w:rPr>
        <w:t>утврђује</w:t>
      </w: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предлог одлуке</w:t>
      </w:r>
      <w:r w:rsidR="00B83226" w:rsidRPr="002E1E34">
        <w:rPr>
          <w:rFonts w:ascii="Times New Roman" w:hAnsi="Times New Roman" w:cs="Times New Roman"/>
          <w:color w:val="000000"/>
          <w:sz w:val="24"/>
          <w:szCs w:val="24"/>
          <w:lang w:val="sr-Cyrl-CS"/>
        </w:rPr>
        <w:t xml:space="preserve"> о </w:t>
      </w:r>
      <w:r w:rsidR="0044017F" w:rsidRPr="002E1E34">
        <w:rPr>
          <w:rFonts w:ascii="Times New Roman" w:hAnsi="Times New Roman" w:cs="Times New Roman"/>
          <w:color w:val="000000"/>
          <w:sz w:val="24"/>
          <w:szCs w:val="24"/>
          <w:lang w:val="sr-Cyrl-CS"/>
        </w:rPr>
        <w:t xml:space="preserve">расподели средстава по Програму </w:t>
      </w:r>
      <w:r w:rsidR="008F3DC8" w:rsidRPr="002E1E34">
        <w:rPr>
          <w:rFonts w:ascii="Times New Roman" w:hAnsi="Times New Roman" w:cs="Times New Roman"/>
          <w:color w:val="000000"/>
          <w:sz w:val="24"/>
          <w:szCs w:val="24"/>
          <w:lang w:val="sr-Cyrl-CS"/>
        </w:rPr>
        <w:t>за  пројекте.</w:t>
      </w:r>
    </w:p>
    <w:p w14:paraId="4E8346FA" w14:textId="7E1A59E7" w:rsidR="00C46F42" w:rsidRPr="002E1E34" w:rsidRDefault="00F5518D" w:rsidP="0040175B">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 xml:space="preserve">На предлог Комисије министар доноси одлуку </w:t>
      </w:r>
      <w:r w:rsidR="008F3DC8" w:rsidRPr="002E1E34">
        <w:rPr>
          <w:rFonts w:ascii="Times New Roman" w:hAnsi="Times New Roman" w:cs="Times New Roman"/>
          <w:color w:val="000000"/>
          <w:sz w:val="24"/>
          <w:szCs w:val="24"/>
          <w:lang w:val="sr-Cyrl-CS"/>
        </w:rPr>
        <w:t>о одобравању средстава за пројекат</w:t>
      </w:r>
      <w:r w:rsidR="00257D35" w:rsidRPr="002E1E34">
        <w:rPr>
          <w:rFonts w:ascii="Times New Roman" w:hAnsi="Times New Roman" w:cs="Times New Roman"/>
          <w:color w:val="000000"/>
          <w:sz w:val="24"/>
          <w:szCs w:val="24"/>
          <w:lang w:val="sr-Cyrl-CS"/>
        </w:rPr>
        <w:t>.</w:t>
      </w:r>
    </w:p>
    <w:p w14:paraId="1D46C268" w14:textId="3234674C" w:rsidR="00C46F42" w:rsidRPr="002E1E34" w:rsidRDefault="00F5518D" w:rsidP="0040175B">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Одлука</w:t>
      </w:r>
      <w:r w:rsidR="00257D35" w:rsidRPr="002E1E34">
        <w:rPr>
          <w:rFonts w:ascii="Times New Roman" w:hAnsi="Times New Roman" w:cs="Times New Roman"/>
          <w:color w:val="000000"/>
          <w:sz w:val="24"/>
          <w:szCs w:val="24"/>
          <w:lang w:val="sr-Cyrl-CS"/>
        </w:rPr>
        <w:t xml:space="preserve"> </w:t>
      </w:r>
      <w:r w:rsidR="008F3DC8" w:rsidRPr="002E1E34">
        <w:rPr>
          <w:rFonts w:ascii="Times New Roman" w:hAnsi="Times New Roman" w:cs="Times New Roman"/>
          <w:color w:val="000000"/>
          <w:sz w:val="24"/>
          <w:szCs w:val="24"/>
          <w:lang w:val="sr-Cyrl-CS"/>
        </w:rPr>
        <w:t>из става 2</w:t>
      </w:r>
      <w:r w:rsidR="00152DA1" w:rsidRPr="002E1E34">
        <w:rPr>
          <w:rFonts w:ascii="Times New Roman" w:hAnsi="Times New Roman" w:cs="Times New Roman"/>
          <w:color w:val="000000"/>
          <w:sz w:val="24"/>
          <w:szCs w:val="24"/>
          <w:lang w:val="sr-Cyrl-CS"/>
        </w:rPr>
        <w:t>.</w:t>
      </w:r>
      <w:r w:rsidR="008F3DC8" w:rsidRPr="002E1E34">
        <w:rPr>
          <w:rFonts w:ascii="Times New Roman" w:hAnsi="Times New Roman" w:cs="Times New Roman"/>
          <w:color w:val="000000"/>
          <w:sz w:val="24"/>
          <w:szCs w:val="24"/>
          <w:lang w:val="sr-Cyrl-CS"/>
        </w:rPr>
        <w:t xml:space="preserve"> ове тачке </w:t>
      </w:r>
      <w:r w:rsidR="0044017F" w:rsidRPr="002E1E34">
        <w:rPr>
          <w:rFonts w:ascii="Times New Roman" w:hAnsi="Times New Roman" w:cs="Times New Roman"/>
          <w:color w:val="000000"/>
          <w:sz w:val="24"/>
          <w:szCs w:val="24"/>
          <w:lang w:val="sr-Cyrl-CS"/>
        </w:rPr>
        <w:t>сад</w:t>
      </w:r>
      <w:r w:rsidR="00DD4933">
        <w:rPr>
          <w:rFonts w:ascii="Times New Roman" w:hAnsi="Times New Roman" w:cs="Times New Roman"/>
          <w:color w:val="000000"/>
          <w:sz w:val="24"/>
          <w:szCs w:val="24"/>
          <w:lang w:val="sr-Cyrl-CS"/>
        </w:rPr>
        <w:t>р</w:t>
      </w:r>
      <w:r w:rsidR="0044017F" w:rsidRPr="002E1E34">
        <w:rPr>
          <w:rFonts w:ascii="Times New Roman" w:hAnsi="Times New Roman" w:cs="Times New Roman"/>
          <w:color w:val="000000"/>
          <w:sz w:val="24"/>
          <w:szCs w:val="24"/>
          <w:lang w:val="sr-Cyrl-CS"/>
        </w:rPr>
        <w:t>жи</w:t>
      </w:r>
      <w:r w:rsidR="00257D35"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 xml:space="preserve">назив јединице локалне самоуправе којој се пројекат одобрава, податак за који пројекат су средства одобрена, као и износ одобрених средстава. </w:t>
      </w:r>
    </w:p>
    <w:p w14:paraId="3E9CE49A" w14:textId="223F227B" w:rsidR="00C46F42" w:rsidRPr="002E1E34" w:rsidRDefault="00F5518D" w:rsidP="0040175B">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257D35" w:rsidRPr="002E1E34">
        <w:rPr>
          <w:rFonts w:ascii="Times New Roman" w:hAnsi="Times New Roman" w:cs="Times New Roman"/>
          <w:color w:val="000000"/>
          <w:sz w:val="24"/>
          <w:szCs w:val="24"/>
          <w:lang w:val="sr-Cyrl-CS"/>
        </w:rPr>
        <w:t>К</w:t>
      </w:r>
      <w:r w:rsidR="0044017F" w:rsidRPr="002E1E34">
        <w:rPr>
          <w:rFonts w:ascii="Times New Roman" w:hAnsi="Times New Roman" w:cs="Times New Roman"/>
          <w:color w:val="000000"/>
          <w:sz w:val="24"/>
          <w:szCs w:val="24"/>
          <w:lang w:val="sr-Cyrl-CS"/>
        </w:rPr>
        <w:t xml:space="preserve">омисија у току поступка избора предлога пројекта може тражити додатне информације уколико постоје специфичне околности. </w:t>
      </w:r>
    </w:p>
    <w:p w14:paraId="23FAB31A" w14:textId="41A9A1D9" w:rsidR="00C46F42" w:rsidRPr="002E1E34" w:rsidRDefault="00F5518D" w:rsidP="0040175B">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44017F" w:rsidRPr="002E1E34">
        <w:rPr>
          <w:rFonts w:ascii="Times New Roman" w:hAnsi="Times New Roman" w:cs="Times New Roman"/>
          <w:color w:val="000000"/>
          <w:sz w:val="24"/>
          <w:szCs w:val="24"/>
          <w:lang w:val="sr-Cyrl-CS"/>
        </w:rPr>
        <w:t>Јединице локалне самоуправе којима су одобрена средства</w:t>
      </w:r>
      <w:r w:rsidR="00257D35" w:rsidRPr="002E1E34">
        <w:rPr>
          <w:rFonts w:ascii="Times New Roman" w:hAnsi="Times New Roman" w:cs="Times New Roman"/>
          <w:color w:val="000000"/>
          <w:sz w:val="24"/>
          <w:szCs w:val="24"/>
          <w:lang w:val="sr-Cyrl-CS"/>
        </w:rPr>
        <w:t xml:space="preserve"> </w:t>
      </w:r>
      <w:r w:rsidR="008F3DC8" w:rsidRPr="002E1E34">
        <w:rPr>
          <w:rFonts w:ascii="Times New Roman" w:hAnsi="Times New Roman" w:cs="Times New Roman"/>
          <w:color w:val="000000"/>
          <w:sz w:val="24"/>
          <w:szCs w:val="24"/>
          <w:lang w:val="sr-Cyrl-CS"/>
        </w:rPr>
        <w:t xml:space="preserve">за пројекат </w:t>
      </w:r>
      <w:r w:rsidR="0044017F" w:rsidRPr="002E1E34">
        <w:rPr>
          <w:rFonts w:ascii="Times New Roman" w:hAnsi="Times New Roman" w:cs="Times New Roman"/>
          <w:color w:val="000000"/>
          <w:sz w:val="24"/>
          <w:szCs w:val="24"/>
          <w:lang w:val="sr-Cyrl-CS"/>
        </w:rPr>
        <w:t xml:space="preserve">потписују уговор о суфинансирању програма </w:t>
      </w:r>
      <w:r w:rsidR="004274D6" w:rsidRPr="002E1E34">
        <w:rPr>
          <w:rFonts w:ascii="Times New Roman" w:hAnsi="Times New Roman" w:cs="Times New Roman"/>
          <w:color w:val="000000"/>
          <w:sz w:val="24"/>
          <w:szCs w:val="24"/>
          <w:lang w:val="sr-Cyrl-CS"/>
        </w:rPr>
        <w:t xml:space="preserve">подршке унапређењу развоја изразито недовољно развијених општина, у року од 15 дана од дана доношења одлуке из става 2. ове тачке, која ће бити објављена на интернет страници Кабинета министра </w:t>
      </w:r>
      <w:r w:rsidR="00257D35" w:rsidRPr="002E1E34">
        <w:rPr>
          <w:rFonts w:ascii="Times New Roman" w:hAnsi="Times New Roman" w:cs="Times New Roman"/>
          <w:color w:val="000000"/>
          <w:sz w:val="24"/>
          <w:szCs w:val="24"/>
          <w:lang w:val="sr-Cyrl-CS"/>
        </w:rPr>
        <w:t>www.rnro.gov.rs .</w:t>
      </w:r>
    </w:p>
    <w:p w14:paraId="63B5A70A" w14:textId="58E46A52" w:rsidR="00516F58" w:rsidRPr="002E1E34" w:rsidRDefault="00516F58" w:rsidP="0040175B">
      <w:pPr>
        <w:spacing w:after="150"/>
        <w:jc w:val="both"/>
        <w:rPr>
          <w:rFonts w:ascii="Times New Roman" w:hAnsi="Times New Roman" w:cs="Times New Roman"/>
          <w:b/>
          <w:color w:val="000000"/>
          <w:sz w:val="24"/>
          <w:szCs w:val="24"/>
          <w:lang w:val="sr-Cyrl-CS"/>
        </w:rPr>
      </w:pPr>
      <w:r w:rsidRPr="002E1E34">
        <w:rPr>
          <w:rFonts w:ascii="Times New Roman" w:hAnsi="Times New Roman" w:cs="Times New Roman"/>
          <w:color w:val="000000"/>
          <w:sz w:val="24"/>
          <w:szCs w:val="24"/>
          <w:lang w:val="sr-Cyrl-CS"/>
        </w:rPr>
        <w:t xml:space="preserve">     </w:t>
      </w:r>
      <w:r w:rsidR="005D29ED" w:rsidRPr="002E1E34">
        <w:rPr>
          <w:rFonts w:ascii="Times New Roman" w:hAnsi="Times New Roman" w:cs="Times New Roman"/>
          <w:color w:val="000000"/>
          <w:sz w:val="24"/>
          <w:szCs w:val="24"/>
          <w:lang w:val="sr-Cyrl-CS"/>
        </w:rPr>
        <w:t xml:space="preserve">У случају новонасталих околности које отежавају или онемогућавају реализацију пројеката у складу са Програмом до </w:t>
      </w:r>
      <w:r w:rsidR="00637765" w:rsidRPr="002E1E34">
        <w:rPr>
          <w:rFonts w:ascii="Times New Roman" w:hAnsi="Times New Roman" w:cs="Times New Roman"/>
          <w:color w:val="000000"/>
          <w:sz w:val="24"/>
          <w:szCs w:val="24"/>
          <w:lang w:val="sr-Cyrl-CS"/>
        </w:rPr>
        <w:t>20.</w:t>
      </w:r>
      <w:r w:rsidR="00B83226" w:rsidRPr="002E1E34">
        <w:rPr>
          <w:rFonts w:ascii="Times New Roman" w:hAnsi="Times New Roman" w:cs="Times New Roman"/>
          <w:color w:val="000000"/>
          <w:sz w:val="24"/>
          <w:szCs w:val="24"/>
          <w:lang w:val="sr-Cyrl-CS"/>
        </w:rPr>
        <w:t xml:space="preserve"> </w:t>
      </w:r>
      <w:r w:rsidR="00637765" w:rsidRPr="002E1E34">
        <w:rPr>
          <w:rFonts w:ascii="Times New Roman" w:hAnsi="Times New Roman" w:cs="Times New Roman"/>
          <w:color w:val="000000"/>
          <w:sz w:val="24"/>
          <w:szCs w:val="24"/>
          <w:lang w:val="sr-Cyrl-CS"/>
        </w:rPr>
        <w:t>новембра 202</w:t>
      </w:r>
      <w:r w:rsidR="004274D6" w:rsidRPr="002E1E34">
        <w:rPr>
          <w:rFonts w:ascii="Times New Roman" w:hAnsi="Times New Roman" w:cs="Times New Roman"/>
          <w:color w:val="000000"/>
          <w:sz w:val="24"/>
          <w:szCs w:val="24"/>
          <w:lang w:val="sr-Cyrl-CS"/>
        </w:rPr>
        <w:t>5</w:t>
      </w:r>
      <w:r w:rsidR="005D29ED" w:rsidRPr="002E1E34">
        <w:rPr>
          <w:rFonts w:ascii="Times New Roman" w:hAnsi="Times New Roman" w:cs="Times New Roman"/>
          <w:color w:val="000000"/>
          <w:sz w:val="24"/>
          <w:szCs w:val="24"/>
          <w:lang w:val="sr-Cyrl-CS"/>
        </w:rPr>
        <w:t>.</w:t>
      </w:r>
      <w:r w:rsidR="001C257A" w:rsidRPr="002E1E34">
        <w:rPr>
          <w:rFonts w:ascii="Times New Roman" w:hAnsi="Times New Roman" w:cs="Times New Roman"/>
          <w:color w:val="000000"/>
          <w:sz w:val="24"/>
          <w:szCs w:val="24"/>
          <w:lang w:val="sr-Cyrl-CS"/>
        </w:rPr>
        <w:t xml:space="preserve"> </w:t>
      </w:r>
      <w:r w:rsidR="005D29ED" w:rsidRPr="002E1E34">
        <w:rPr>
          <w:rFonts w:ascii="Times New Roman" w:hAnsi="Times New Roman" w:cs="Times New Roman"/>
          <w:color w:val="000000"/>
          <w:sz w:val="24"/>
          <w:szCs w:val="24"/>
          <w:lang w:val="sr-Cyrl-CS"/>
        </w:rPr>
        <w:t>године или отежавају наменс</w:t>
      </w:r>
      <w:r w:rsidR="00C45A8E" w:rsidRPr="002E1E34">
        <w:rPr>
          <w:rFonts w:ascii="Times New Roman" w:hAnsi="Times New Roman" w:cs="Times New Roman"/>
          <w:color w:val="000000"/>
          <w:sz w:val="24"/>
          <w:szCs w:val="24"/>
          <w:lang w:val="sr-Cyrl-CS"/>
        </w:rPr>
        <w:t>ку употребу додељених средстава</w:t>
      </w:r>
      <w:r w:rsidR="005D29ED" w:rsidRPr="002E1E34">
        <w:rPr>
          <w:rFonts w:ascii="Times New Roman" w:hAnsi="Times New Roman" w:cs="Times New Roman"/>
          <w:color w:val="000000"/>
          <w:sz w:val="24"/>
          <w:szCs w:val="24"/>
          <w:lang w:val="sr-Cyrl-CS"/>
        </w:rPr>
        <w:t>, јединица локалне самоуправе је у обавези да обавести К</w:t>
      </w:r>
      <w:r w:rsidR="004274D6" w:rsidRPr="002E1E34">
        <w:rPr>
          <w:rFonts w:ascii="Times New Roman" w:hAnsi="Times New Roman" w:cs="Times New Roman"/>
          <w:color w:val="000000"/>
          <w:sz w:val="24"/>
          <w:szCs w:val="24"/>
          <w:lang w:val="sr-Cyrl-CS"/>
        </w:rPr>
        <w:t>абинет</w:t>
      </w:r>
      <w:r w:rsidR="005D29ED" w:rsidRPr="002E1E34">
        <w:rPr>
          <w:rFonts w:ascii="Times New Roman" w:hAnsi="Times New Roman" w:cs="Times New Roman"/>
          <w:color w:val="000000"/>
          <w:sz w:val="24"/>
          <w:szCs w:val="24"/>
          <w:lang w:val="sr-Cyrl-CS"/>
        </w:rPr>
        <w:t xml:space="preserve"> </w:t>
      </w:r>
      <w:r w:rsidR="001C257A" w:rsidRPr="002E1E34">
        <w:rPr>
          <w:rFonts w:ascii="Times New Roman" w:hAnsi="Times New Roman" w:cs="Times New Roman"/>
          <w:color w:val="000000"/>
          <w:sz w:val="24"/>
          <w:szCs w:val="24"/>
          <w:lang w:val="sr-Cyrl-CS"/>
        </w:rPr>
        <w:t xml:space="preserve">министра </w:t>
      </w:r>
      <w:r w:rsidR="005D29ED" w:rsidRPr="002E1E34">
        <w:rPr>
          <w:rFonts w:ascii="Times New Roman" w:hAnsi="Times New Roman" w:cs="Times New Roman"/>
          <w:color w:val="000000"/>
          <w:sz w:val="24"/>
          <w:szCs w:val="24"/>
          <w:lang w:val="sr-Cyrl-CS"/>
        </w:rPr>
        <w:t>и у</w:t>
      </w:r>
      <w:r w:rsidR="004274D6" w:rsidRPr="002E1E34">
        <w:rPr>
          <w:rFonts w:ascii="Times New Roman" w:hAnsi="Times New Roman" w:cs="Times New Roman"/>
          <w:color w:val="000000"/>
          <w:sz w:val="24"/>
          <w:szCs w:val="24"/>
          <w:lang w:val="sr-Cyrl-CS"/>
        </w:rPr>
        <w:t>пути</w:t>
      </w:r>
      <w:r w:rsidR="005D29ED" w:rsidRPr="002E1E34">
        <w:rPr>
          <w:rFonts w:ascii="Times New Roman" w:hAnsi="Times New Roman" w:cs="Times New Roman"/>
          <w:color w:val="000000"/>
          <w:sz w:val="24"/>
          <w:szCs w:val="24"/>
          <w:lang w:val="sr-Cyrl-CS"/>
        </w:rPr>
        <w:t xml:space="preserve"> писани образложени захтев за измену уговора, о чијој оправданости </w:t>
      </w:r>
      <w:r w:rsidR="00B83226" w:rsidRPr="002E1E34">
        <w:rPr>
          <w:rFonts w:ascii="Times New Roman" w:hAnsi="Times New Roman" w:cs="Times New Roman"/>
          <w:color w:val="000000"/>
          <w:sz w:val="24"/>
          <w:szCs w:val="24"/>
          <w:lang w:val="sr-Cyrl-CS"/>
        </w:rPr>
        <w:t>одлучује м</w:t>
      </w:r>
      <w:r w:rsidR="005D29ED" w:rsidRPr="002E1E34">
        <w:rPr>
          <w:rFonts w:ascii="Times New Roman" w:hAnsi="Times New Roman" w:cs="Times New Roman"/>
          <w:color w:val="000000"/>
          <w:sz w:val="24"/>
          <w:szCs w:val="24"/>
          <w:lang w:val="sr-Cyrl-CS"/>
        </w:rPr>
        <w:t>инистар</w:t>
      </w:r>
      <w:r w:rsidRPr="002E1E34">
        <w:rPr>
          <w:rFonts w:ascii="Times New Roman" w:hAnsi="Times New Roman" w:cs="Times New Roman"/>
          <w:color w:val="000000"/>
          <w:sz w:val="24"/>
          <w:szCs w:val="24"/>
          <w:lang w:val="sr-Cyrl-CS"/>
        </w:rPr>
        <w:t>.</w:t>
      </w:r>
    </w:p>
    <w:p w14:paraId="4AD6061F" w14:textId="0ECBB45D" w:rsidR="00BE59F8" w:rsidRPr="002E1E34" w:rsidRDefault="00F5518D" w:rsidP="00687E08">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687E08" w:rsidRPr="002E1E34">
        <w:rPr>
          <w:rFonts w:ascii="Times New Roman" w:hAnsi="Times New Roman" w:cs="Times New Roman"/>
          <w:color w:val="000000"/>
          <w:sz w:val="24"/>
          <w:szCs w:val="24"/>
          <w:lang w:val="sr-Cyrl-CS"/>
        </w:rPr>
        <w:t>2)</w:t>
      </w:r>
      <w:r w:rsidRPr="002E1E34">
        <w:rPr>
          <w:rFonts w:ascii="Times New Roman" w:hAnsi="Times New Roman" w:cs="Times New Roman"/>
          <w:color w:val="000000"/>
          <w:sz w:val="24"/>
          <w:szCs w:val="24"/>
          <w:lang w:val="sr-Cyrl-CS"/>
        </w:rPr>
        <w:t xml:space="preserve"> </w:t>
      </w:r>
      <w:r w:rsidR="008F3DC8" w:rsidRPr="002E1E34">
        <w:rPr>
          <w:rFonts w:ascii="Times New Roman" w:hAnsi="Times New Roman" w:cs="Times New Roman"/>
          <w:color w:val="000000"/>
          <w:sz w:val="24"/>
          <w:szCs w:val="24"/>
          <w:lang w:val="sr-Cyrl-CS"/>
        </w:rPr>
        <w:t xml:space="preserve">Ако је достављена уредна, валидна и одговарајућа </w:t>
      </w:r>
      <w:r w:rsidR="00FC4501" w:rsidRPr="002E1E34">
        <w:rPr>
          <w:rFonts w:ascii="Times New Roman" w:hAnsi="Times New Roman" w:cs="Times New Roman"/>
          <w:color w:val="000000"/>
          <w:sz w:val="24"/>
          <w:szCs w:val="24"/>
          <w:lang w:val="sr-Cyrl-CS"/>
        </w:rPr>
        <w:t xml:space="preserve">документација из главе </w:t>
      </w:r>
      <w:r w:rsidR="00152DA1" w:rsidRPr="002E1E34">
        <w:rPr>
          <w:rFonts w:ascii="Times New Roman" w:hAnsi="Times New Roman" w:cs="Times New Roman"/>
          <w:color w:val="000000"/>
          <w:sz w:val="24"/>
          <w:szCs w:val="24"/>
          <w:lang w:val="sr-Cyrl-CS"/>
        </w:rPr>
        <w:t>VIII</w:t>
      </w:r>
      <w:r w:rsidRPr="002E1E34">
        <w:rPr>
          <w:rFonts w:ascii="Times New Roman" w:hAnsi="Times New Roman" w:cs="Times New Roman"/>
          <w:color w:val="000000"/>
          <w:sz w:val="24"/>
          <w:szCs w:val="24"/>
          <w:lang w:val="sr-Cyrl-CS"/>
        </w:rPr>
        <w:t>.</w:t>
      </w:r>
      <w:r w:rsidR="00FC4501" w:rsidRPr="002E1E34">
        <w:rPr>
          <w:rFonts w:ascii="Times New Roman" w:hAnsi="Times New Roman" w:cs="Times New Roman"/>
          <w:color w:val="000000"/>
          <w:sz w:val="24"/>
          <w:szCs w:val="24"/>
          <w:lang w:val="sr-Cyrl-CS"/>
        </w:rPr>
        <w:t xml:space="preserve"> </w:t>
      </w:r>
      <w:r w:rsidR="00C053A5" w:rsidRPr="002E1E34">
        <w:rPr>
          <w:rFonts w:ascii="Times New Roman" w:hAnsi="Times New Roman" w:cs="Times New Roman"/>
          <w:color w:val="000000"/>
          <w:sz w:val="24"/>
          <w:szCs w:val="24"/>
          <w:lang w:val="sr-Cyrl-CS"/>
        </w:rPr>
        <w:t xml:space="preserve">ПОТРЕБНА ДОКУМЕНТАЦИЈА ЗА ПОДНОШЕЊЕ ПРИЈАВА ПРОЈЕКАТА И ЗАХТЕВА </w:t>
      </w:r>
      <w:r w:rsidRPr="002E1E34">
        <w:rPr>
          <w:rFonts w:ascii="Times New Roman" w:hAnsi="Times New Roman" w:cs="Times New Roman"/>
          <w:color w:val="000000"/>
          <w:sz w:val="24"/>
          <w:szCs w:val="24"/>
          <w:lang w:val="sr-Cyrl-CS"/>
        </w:rPr>
        <w:t>ЗА МЕРЕ</w:t>
      </w:r>
      <w:r w:rsidR="00C053A5" w:rsidRPr="002E1E34">
        <w:rPr>
          <w:rFonts w:ascii="Times New Roman" w:hAnsi="Times New Roman" w:cs="Times New Roman"/>
          <w:color w:val="000000"/>
          <w:sz w:val="24"/>
          <w:szCs w:val="24"/>
          <w:lang w:val="sr-Cyrl-CS"/>
        </w:rPr>
        <w:t xml:space="preserve"> ПОДРШКЕ </w:t>
      </w:r>
      <w:r w:rsidRPr="002E1E34">
        <w:rPr>
          <w:rFonts w:ascii="Times New Roman" w:hAnsi="Times New Roman" w:cs="Times New Roman"/>
          <w:color w:val="000000"/>
          <w:sz w:val="24"/>
          <w:szCs w:val="24"/>
          <w:lang w:val="sr-Cyrl-CS"/>
        </w:rPr>
        <w:t>став</w:t>
      </w:r>
      <w:r w:rsidR="00FC4501" w:rsidRPr="002E1E34">
        <w:rPr>
          <w:rFonts w:ascii="Times New Roman" w:hAnsi="Times New Roman" w:cs="Times New Roman"/>
          <w:color w:val="000000"/>
          <w:sz w:val="24"/>
          <w:szCs w:val="24"/>
          <w:lang w:val="sr-Cyrl-CS"/>
        </w:rPr>
        <w:t xml:space="preserve"> 2</w:t>
      </w:r>
      <w:r w:rsidR="00152DA1" w:rsidRPr="002E1E34">
        <w:rPr>
          <w:rFonts w:ascii="Times New Roman" w:hAnsi="Times New Roman" w:cs="Times New Roman"/>
          <w:color w:val="000000"/>
          <w:sz w:val="24"/>
          <w:szCs w:val="24"/>
          <w:lang w:val="sr-Cyrl-CS"/>
        </w:rPr>
        <w:t>.</w:t>
      </w:r>
      <w:r w:rsidR="00FC4501" w:rsidRPr="002E1E34">
        <w:rPr>
          <w:rFonts w:ascii="Times New Roman" w:hAnsi="Times New Roman" w:cs="Times New Roman"/>
          <w:color w:val="000000"/>
          <w:sz w:val="24"/>
          <w:szCs w:val="24"/>
          <w:lang w:val="sr-Cyrl-CS"/>
        </w:rPr>
        <w:t xml:space="preserve"> Програма, </w:t>
      </w:r>
      <w:r w:rsidR="004274D6" w:rsidRPr="002E1E34">
        <w:rPr>
          <w:rFonts w:ascii="Times New Roman" w:hAnsi="Times New Roman" w:cs="Times New Roman"/>
          <w:color w:val="000000"/>
          <w:sz w:val="24"/>
          <w:szCs w:val="24"/>
          <w:lang w:val="sr-Cyrl-CS"/>
        </w:rPr>
        <w:t>министар доноси</w:t>
      </w:r>
      <w:r w:rsidR="000C7B88" w:rsidRPr="002E1E34">
        <w:rPr>
          <w:rFonts w:ascii="Times New Roman" w:hAnsi="Times New Roman" w:cs="Times New Roman"/>
          <w:color w:val="000000"/>
          <w:sz w:val="24"/>
          <w:szCs w:val="24"/>
          <w:lang w:val="sr-Cyrl-CS"/>
        </w:rPr>
        <w:t xml:space="preserve"> </w:t>
      </w:r>
      <w:r w:rsidR="00FC4501" w:rsidRPr="002E1E34">
        <w:rPr>
          <w:rFonts w:ascii="Times New Roman" w:hAnsi="Times New Roman" w:cs="Times New Roman"/>
          <w:color w:val="000000"/>
          <w:sz w:val="24"/>
          <w:szCs w:val="24"/>
          <w:lang w:val="sr-Cyrl-CS"/>
        </w:rPr>
        <w:t>о</w:t>
      </w:r>
      <w:r w:rsidR="000C7B88" w:rsidRPr="002E1E34">
        <w:rPr>
          <w:rFonts w:ascii="Times New Roman" w:hAnsi="Times New Roman" w:cs="Times New Roman"/>
          <w:color w:val="000000"/>
          <w:sz w:val="24"/>
          <w:szCs w:val="24"/>
          <w:lang w:val="sr-Cyrl-CS"/>
        </w:rPr>
        <w:t>длуку о одобравању средстава</w:t>
      </w:r>
      <w:r w:rsidR="00152DA1" w:rsidRPr="002E1E34">
        <w:rPr>
          <w:rFonts w:ascii="Times New Roman" w:hAnsi="Times New Roman" w:cs="Times New Roman"/>
          <w:color w:val="000000"/>
          <w:sz w:val="24"/>
          <w:szCs w:val="24"/>
          <w:lang w:val="sr-Cyrl-CS"/>
        </w:rPr>
        <w:t xml:space="preserve"> мере подршке</w:t>
      </w:r>
      <w:r w:rsidR="000C7B88" w:rsidRPr="002E1E34">
        <w:rPr>
          <w:rFonts w:ascii="Times New Roman" w:hAnsi="Times New Roman" w:cs="Times New Roman"/>
          <w:color w:val="000000"/>
          <w:sz w:val="24"/>
          <w:szCs w:val="24"/>
          <w:lang w:val="sr-Cyrl-CS"/>
        </w:rPr>
        <w:t xml:space="preserve">, </w:t>
      </w:r>
      <w:r w:rsidR="00FC4501" w:rsidRPr="002E1E34">
        <w:rPr>
          <w:rFonts w:ascii="Times New Roman" w:hAnsi="Times New Roman" w:cs="Times New Roman"/>
          <w:color w:val="000000"/>
          <w:sz w:val="24"/>
          <w:szCs w:val="24"/>
          <w:lang w:val="sr-Cyrl-CS"/>
        </w:rPr>
        <w:t>а</w:t>
      </w:r>
      <w:r w:rsidR="000C7B88" w:rsidRPr="002E1E34">
        <w:rPr>
          <w:rFonts w:ascii="Times New Roman" w:hAnsi="Times New Roman" w:cs="Times New Roman"/>
          <w:color w:val="000000"/>
          <w:sz w:val="24"/>
          <w:szCs w:val="24"/>
          <w:lang w:val="sr-Cyrl-CS"/>
        </w:rPr>
        <w:t xml:space="preserve"> најкасније у року од 15 дана од дана доноше</w:t>
      </w:r>
      <w:r w:rsidR="00FC4501" w:rsidRPr="002E1E34">
        <w:rPr>
          <w:rFonts w:ascii="Times New Roman" w:hAnsi="Times New Roman" w:cs="Times New Roman"/>
          <w:color w:val="000000"/>
          <w:sz w:val="24"/>
          <w:szCs w:val="24"/>
          <w:lang w:val="sr-Cyrl-CS"/>
        </w:rPr>
        <w:t>њ</w:t>
      </w:r>
      <w:r w:rsidR="000C7B88" w:rsidRPr="002E1E34">
        <w:rPr>
          <w:rFonts w:ascii="Times New Roman" w:hAnsi="Times New Roman" w:cs="Times New Roman"/>
          <w:color w:val="000000"/>
          <w:sz w:val="24"/>
          <w:szCs w:val="24"/>
          <w:lang w:val="sr-Cyrl-CS"/>
        </w:rPr>
        <w:t xml:space="preserve">а </w:t>
      </w:r>
      <w:r w:rsidR="00FC4501" w:rsidRPr="002E1E34">
        <w:rPr>
          <w:rFonts w:ascii="Times New Roman" w:hAnsi="Times New Roman" w:cs="Times New Roman"/>
          <w:color w:val="000000"/>
          <w:sz w:val="24"/>
          <w:szCs w:val="24"/>
          <w:lang w:val="sr-Cyrl-CS"/>
        </w:rPr>
        <w:t>те о</w:t>
      </w:r>
      <w:r w:rsidR="000C7B88" w:rsidRPr="002E1E34">
        <w:rPr>
          <w:rFonts w:ascii="Times New Roman" w:hAnsi="Times New Roman" w:cs="Times New Roman"/>
          <w:color w:val="000000"/>
          <w:sz w:val="24"/>
          <w:szCs w:val="24"/>
          <w:lang w:val="sr-Cyrl-CS"/>
        </w:rPr>
        <w:t>длуке</w:t>
      </w:r>
      <w:r w:rsidRPr="002E1E34">
        <w:rPr>
          <w:rFonts w:ascii="Times New Roman" w:hAnsi="Times New Roman" w:cs="Times New Roman"/>
          <w:color w:val="000000"/>
          <w:sz w:val="24"/>
          <w:szCs w:val="24"/>
          <w:lang w:val="sr-Cyrl-CS"/>
        </w:rPr>
        <w:t>,</w:t>
      </w:r>
      <w:r w:rsidR="00FC4501" w:rsidRPr="002E1E34">
        <w:rPr>
          <w:rFonts w:ascii="Times New Roman" w:hAnsi="Times New Roman" w:cs="Times New Roman"/>
          <w:color w:val="000000"/>
          <w:sz w:val="24"/>
          <w:szCs w:val="24"/>
          <w:lang w:val="sr-Cyrl-CS"/>
        </w:rPr>
        <w:t xml:space="preserve"> јединице локалне самоуправе потписују уговор о </w:t>
      </w:r>
      <w:r w:rsidR="00B2454A" w:rsidRPr="002E1E34">
        <w:rPr>
          <w:rFonts w:ascii="Times New Roman" w:hAnsi="Times New Roman" w:cs="Times New Roman"/>
          <w:color w:val="000000"/>
          <w:sz w:val="24"/>
          <w:szCs w:val="24"/>
          <w:lang w:val="sr-Cyrl-CS"/>
        </w:rPr>
        <w:t>фина</w:t>
      </w:r>
      <w:r w:rsidR="00AC4287">
        <w:rPr>
          <w:rFonts w:ascii="Times New Roman" w:hAnsi="Times New Roman" w:cs="Times New Roman"/>
          <w:color w:val="000000"/>
          <w:sz w:val="24"/>
          <w:szCs w:val="24"/>
          <w:lang w:val="sr-Cyrl-CS"/>
        </w:rPr>
        <w:t>н</w:t>
      </w:r>
      <w:r w:rsidR="00B2454A" w:rsidRPr="002E1E34">
        <w:rPr>
          <w:rFonts w:ascii="Times New Roman" w:hAnsi="Times New Roman" w:cs="Times New Roman"/>
          <w:color w:val="000000"/>
          <w:sz w:val="24"/>
          <w:szCs w:val="24"/>
          <w:lang w:val="sr-Cyrl-CS"/>
        </w:rPr>
        <w:t>сирању</w:t>
      </w:r>
      <w:r w:rsidR="00FC4501" w:rsidRPr="002E1E34">
        <w:rPr>
          <w:rFonts w:ascii="Times New Roman" w:hAnsi="Times New Roman" w:cs="Times New Roman"/>
          <w:color w:val="000000"/>
          <w:sz w:val="24"/>
          <w:szCs w:val="24"/>
          <w:lang w:val="sr-Cyrl-CS"/>
        </w:rPr>
        <w:t xml:space="preserve"> мере подршке.</w:t>
      </w:r>
    </w:p>
    <w:p w14:paraId="0FB5A4C9" w14:textId="112E2793" w:rsidR="009B6B17" w:rsidRPr="002E1E34" w:rsidRDefault="00F5518D" w:rsidP="007C0B79">
      <w:pPr>
        <w:spacing w:after="0"/>
        <w:jc w:val="both"/>
        <w:rPr>
          <w:rFonts w:ascii="Times New Roman" w:hAnsi="Times New Roman" w:cs="Times New Roman"/>
          <w:color w:val="000000"/>
          <w:sz w:val="24"/>
          <w:szCs w:val="24"/>
          <w:lang w:val="sr-Cyrl-CS"/>
        </w:rPr>
      </w:pPr>
      <w:r w:rsidRPr="002E1E34">
        <w:rPr>
          <w:rFonts w:ascii="Times New Roman" w:hAnsi="Times New Roman" w:cs="Times New Roman"/>
          <w:sz w:val="24"/>
          <w:szCs w:val="24"/>
          <w:lang w:val="sr-Cyrl-CS"/>
        </w:rPr>
        <w:t xml:space="preserve">     </w:t>
      </w:r>
      <w:r w:rsidR="00687E08" w:rsidRPr="002E1E34">
        <w:rPr>
          <w:rFonts w:ascii="Times New Roman" w:hAnsi="Times New Roman" w:cs="Times New Roman"/>
          <w:sz w:val="24"/>
          <w:szCs w:val="24"/>
          <w:lang w:val="sr-Cyrl-CS"/>
        </w:rPr>
        <w:t>3)</w:t>
      </w:r>
      <w:r w:rsidRPr="002E1E34">
        <w:rPr>
          <w:rFonts w:ascii="Times New Roman" w:hAnsi="Times New Roman" w:cs="Times New Roman"/>
          <w:sz w:val="24"/>
          <w:szCs w:val="24"/>
          <w:lang w:val="sr-Cyrl-CS"/>
        </w:rPr>
        <w:t xml:space="preserve"> </w:t>
      </w:r>
      <w:r w:rsidR="009B6B17" w:rsidRPr="002E1E34">
        <w:rPr>
          <w:rFonts w:ascii="Times New Roman" w:hAnsi="Times New Roman" w:cs="Times New Roman"/>
          <w:sz w:val="24"/>
          <w:szCs w:val="24"/>
          <w:lang w:val="sr-Cyrl-CS"/>
        </w:rPr>
        <w:t>За реализацију пројекта „Изградња градске пијаце у</w:t>
      </w:r>
      <w:r w:rsidR="00B0063A" w:rsidRPr="002E1E34">
        <w:rPr>
          <w:rFonts w:ascii="Times New Roman" w:hAnsi="Times New Roman" w:cs="Times New Roman"/>
          <w:sz w:val="24"/>
          <w:szCs w:val="24"/>
          <w:lang w:val="sr-Cyrl-CS"/>
        </w:rPr>
        <w:t xml:space="preserve"> Сурдулици</w:t>
      </w:r>
      <w:r w:rsidR="00974436" w:rsidRPr="002E1E34">
        <w:rPr>
          <w:rFonts w:ascii="Times New Roman" w:hAnsi="Times New Roman" w:cs="Times New Roman"/>
          <w:sz w:val="24"/>
          <w:szCs w:val="24"/>
          <w:lang w:val="sr-Cyrl-CS"/>
        </w:rPr>
        <w:t xml:space="preserve"> </w:t>
      </w:r>
      <w:r w:rsidR="00B0063A" w:rsidRPr="002E1E34">
        <w:rPr>
          <w:rFonts w:ascii="Times New Roman" w:hAnsi="Times New Roman" w:cs="Times New Roman"/>
          <w:sz w:val="24"/>
          <w:szCs w:val="24"/>
          <w:lang w:val="sr-Cyrl-CS"/>
        </w:rPr>
        <w:t>-</w:t>
      </w:r>
      <w:r w:rsidR="00974436" w:rsidRPr="002E1E34">
        <w:rPr>
          <w:rFonts w:ascii="Times New Roman" w:hAnsi="Times New Roman" w:cs="Times New Roman"/>
          <w:sz w:val="24"/>
          <w:szCs w:val="24"/>
          <w:lang w:val="sr-Cyrl-CS"/>
        </w:rPr>
        <w:t xml:space="preserve"> </w:t>
      </w:r>
      <w:r w:rsidR="004274D6" w:rsidRPr="002E1E34">
        <w:rPr>
          <w:rFonts w:ascii="Times New Roman" w:hAnsi="Times New Roman" w:cs="Times New Roman"/>
          <w:sz w:val="24"/>
          <w:szCs w:val="24"/>
          <w:lang w:val="sr-Cyrl-CS"/>
        </w:rPr>
        <w:t>ТРЕЋА</w:t>
      </w:r>
      <w:r w:rsidR="00B0063A" w:rsidRPr="002E1E34">
        <w:rPr>
          <w:rFonts w:ascii="Times New Roman" w:hAnsi="Times New Roman" w:cs="Times New Roman"/>
          <w:sz w:val="24"/>
          <w:szCs w:val="24"/>
          <w:lang w:val="sr-Cyrl-CS"/>
        </w:rPr>
        <w:t xml:space="preserve"> ФАЗА</w:t>
      </w:r>
      <w:r w:rsidR="00721A7E" w:rsidRPr="002E1E34">
        <w:rPr>
          <w:rFonts w:ascii="Times New Roman" w:hAnsi="Times New Roman" w:cs="Times New Roman"/>
          <w:sz w:val="24"/>
          <w:szCs w:val="24"/>
          <w:lang w:val="sr-Cyrl-CS"/>
        </w:rPr>
        <w:t>ˮ</w:t>
      </w:r>
      <w:r w:rsidR="00B0063A" w:rsidRPr="002E1E34">
        <w:rPr>
          <w:rFonts w:ascii="Times New Roman" w:hAnsi="Times New Roman" w:cs="Times New Roman"/>
          <w:sz w:val="24"/>
          <w:szCs w:val="24"/>
          <w:lang w:val="sr-Cyrl-CS"/>
        </w:rPr>
        <w:t xml:space="preserve"> општина Су</w:t>
      </w:r>
      <w:r w:rsidR="009B6B17" w:rsidRPr="002E1E34">
        <w:rPr>
          <w:rFonts w:ascii="Times New Roman" w:hAnsi="Times New Roman" w:cs="Times New Roman"/>
          <w:sz w:val="24"/>
          <w:szCs w:val="24"/>
          <w:lang w:val="sr-Cyrl-CS"/>
        </w:rPr>
        <w:t xml:space="preserve">рдулица доставља </w:t>
      </w:r>
      <w:r w:rsidR="004274D6" w:rsidRPr="002E1E34">
        <w:rPr>
          <w:rFonts w:ascii="Times New Roman" w:hAnsi="Times New Roman" w:cs="Times New Roman"/>
          <w:color w:val="000000"/>
          <w:sz w:val="24"/>
          <w:szCs w:val="24"/>
          <w:lang w:val="sr-Cyrl-CS"/>
        </w:rPr>
        <w:t>пројекат за извођење</w:t>
      </w:r>
      <w:r w:rsidR="009B6B17" w:rsidRPr="002E1E34">
        <w:rPr>
          <w:rFonts w:ascii="Times New Roman" w:hAnsi="Times New Roman" w:cs="Times New Roman"/>
          <w:color w:val="000000"/>
          <w:sz w:val="24"/>
          <w:szCs w:val="24"/>
          <w:lang w:val="sr-Cyrl-CS"/>
        </w:rPr>
        <w:t xml:space="preserve">, </w:t>
      </w:r>
      <w:r w:rsidR="00505537" w:rsidRPr="002E1E34">
        <w:rPr>
          <w:rFonts w:ascii="Times New Roman" w:hAnsi="Times New Roman" w:cs="Times New Roman"/>
          <w:color w:val="000000"/>
          <w:sz w:val="24"/>
          <w:szCs w:val="24"/>
          <w:lang w:val="sr-Cyrl-CS"/>
        </w:rPr>
        <w:t>пројекат за грађевинску дозволу</w:t>
      </w:r>
      <w:r w:rsidR="009B6B17" w:rsidRPr="002E1E34">
        <w:rPr>
          <w:rFonts w:ascii="Times New Roman" w:hAnsi="Times New Roman" w:cs="Times New Roman"/>
          <w:color w:val="000000"/>
          <w:sz w:val="24"/>
          <w:szCs w:val="24"/>
          <w:lang w:val="sr-Cyrl-CS"/>
        </w:rPr>
        <w:t xml:space="preserve"> </w:t>
      </w:r>
      <w:r w:rsidR="004274D6" w:rsidRPr="002E1E34">
        <w:rPr>
          <w:rFonts w:ascii="Times New Roman" w:hAnsi="Times New Roman" w:cs="Times New Roman"/>
          <w:color w:val="000000"/>
          <w:sz w:val="24"/>
          <w:szCs w:val="24"/>
          <w:lang w:val="sr-Cyrl-CS"/>
        </w:rPr>
        <w:t xml:space="preserve">по којем је издат акт надлежног органа на основу којег се изводе радови (оригинал или </w:t>
      </w:r>
      <w:r w:rsidR="004274D6" w:rsidRPr="002E1E34">
        <w:rPr>
          <w:rFonts w:ascii="Times New Roman" w:hAnsi="Times New Roman" w:cs="Times New Roman"/>
          <w:color w:val="000000"/>
          <w:sz w:val="24"/>
          <w:szCs w:val="24"/>
          <w:lang w:val="sr-Cyrl-CS"/>
        </w:rPr>
        <w:lastRenderedPageBreak/>
        <w:t xml:space="preserve">копија скенирана у електронском формату) </w:t>
      </w:r>
      <w:r w:rsidR="009B6B17" w:rsidRPr="002E1E34">
        <w:rPr>
          <w:rFonts w:ascii="Times New Roman" w:hAnsi="Times New Roman" w:cs="Times New Roman"/>
          <w:color w:val="000000"/>
          <w:sz w:val="24"/>
          <w:szCs w:val="24"/>
          <w:lang w:val="sr-Cyrl-CS"/>
        </w:rPr>
        <w:t xml:space="preserve"> </w:t>
      </w:r>
      <w:r w:rsidR="004274D6" w:rsidRPr="002E1E34">
        <w:rPr>
          <w:rFonts w:ascii="Times New Roman" w:hAnsi="Times New Roman" w:cs="Times New Roman"/>
          <w:color w:val="000000"/>
          <w:sz w:val="24"/>
          <w:szCs w:val="24"/>
          <w:lang w:val="sr-Cyrl-CS"/>
        </w:rPr>
        <w:t xml:space="preserve">и све сагласности, уколико су предвиђене </w:t>
      </w:r>
      <w:r w:rsidR="009B6B17" w:rsidRPr="002E1E34">
        <w:rPr>
          <w:rFonts w:ascii="Times New Roman" w:hAnsi="Times New Roman" w:cs="Times New Roman"/>
          <w:color w:val="000000"/>
          <w:sz w:val="24"/>
          <w:szCs w:val="24"/>
          <w:lang w:val="sr-Cyrl-CS"/>
        </w:rPr>
        <w:t>прописима, након чега министар до</w:t>
      </w:r>
      <w:r w:rsidR="00687E08" w:rsidRPr="002E1E34">
        <w:rPr>
          <w:rFonts w:ascii="Times New Roman" w:hAnsi="Times New Roman" w:cs="Times New Roman"/>
          <w:color w:val="000000"/>
          <w:sz w:val="24"/>
          <w:szCs w:val="24"/>
          <w:lang w:val="sr-Cyrl-CS"/>
        </w:rPr>
        <w:t xml:space="preserve">носи </w:t>
      </w:r>
      <w:r w:rsidRPr="002E1E34">
        <w:rPr>
          <w:rFonts w:ascii="Times New Roman" w:hAnsi="Times New Roman" w:cs="Times New Roman"/>
          <w:color w:val="000000"/>
          <w:sz w:val="24"/>
          <w:szCs w:val="24"/>
          <w:lang w:val="sr-Cyrl-CS"/>
        </w:rPr>
        <w:t>одлуку</w:t>
      </w:r>
      <w:r w:rsidR="00687E08" w:rsidRPr="002E1E34">
        <w:rPr>
          <w:rFonts w:ascii="Times New Roman" w:hAnsi="Times New Roman" w:cs="Times New Roman"/>
          <w:color w:val="000000"/>
          <w:sz w:val="24"/>
          <w:szCs w:val="24"/>
          <w:lang w:val="sr-Cyrl-CS"/>
        </w:rPr>
        <w:t xml:space="preserve"> о </w:t>
      </w:r>
      <w:r w:rsidRPr="002E1E34">
        <w:rPr>
          <w:rFonts w:ascii="Times New Roman" w:hAnsi="Times New Roman" w:cs="Times New Roman"/>
          <w:color w:val="000000"/>
          <w:sz w:val="24"/>
          <w:szCs w:val="24"/>
          <w:lang w:val="sr-Cyrl-CS"/>
        </w:rPr>
        <w:t>одобравању</w:t>
      </w:r>
      <w:r w:rsidR="00687E08" w:rsidRPr="002E1E34">
        <w:rPr>
          <w:rFonts w:ascii="Times New Roman" w:hAnsi="Times New Roman" w:cs="Times New Roman"/>
          <w:color w:val="000000"/>
          <w:sz w:val="24"/>
          <w:szCs w:val="24"/>
          <w:lang w:val="sr-Cyrl-CS"/>
        </w:rPr>
        <w:t xml:space="preserve"> средстава.</w:t>
      </w:r>
    </w:p>
    <w:p w14:paraId="32B0E3B5" w14:textId="77777777" w:rsidR="00D01F5E" w:rsidRPr="002E1E34" w:rsidRDefault="00D01F5E" w:rsidP="007C0B79">
      <w:pPr>
        <w:spacing w:after="0"/>
        <w:jc w:val="both"/>
        <w:rPr>
          <w:rFonts w:ascii="Times New Roman" w:hAnsi="Times New Roman" w:cs="Times New Roman"/>
          <w:sz w:val="24"/>
          <w:szCs w:val="24"/>
          <w:lang w:val="sr-Cyrl-CS"/>
        </w:rPr>
      </w:pPr>
    </w:p>
    <w:p w14:paraId="467F7E79" w14:textId="77777777" w:rsidR="009B6B17" w:rsidRPr="002E1E34" w:rsidRDefault="009B6B17" w:rsidP="007C0B79">
      <w:pPr>
        <w:spacing w:after="0"/>
        <w:ind w:left="360"/>
        <w:jc w:val="both"/>
        <w:rPr>
          <w:rFonts w:ascii="Times New Roman" w:hAnsi="Times New Roman" w:cs="Times New Roman"/>
          <w:sz w:val="24"/>
          <w:szCs w:val="24"/>
          <w:lang w:val="sr-Cyrl-CS"/>
        </w:rPr>
      </w:pPr>
    </w:p>
    <w:p w14:paraId="2423BE6D" w14:textId="26F6A2D6" w:rsidR="00C46F42" w:rsidRPr="002E1E34" w:rsidRDefault="00257D35" w:rsidP="007C0B79">
      <w:pPr>
        <w:spacing w:after="0"/>
        <w:jc w:val="center"/>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X. ИЗВЕШТАВАЊЕ</w:t>
      </w:r>
      <w:r w:rsidR="00416A34" w:rsidRPr="002E1E34">
        <w:rPr>
          <w:rFonts w:ascii="Times New Roman" w:hAnsi="Times New Roman" w:cs="Times New Roman"/>
          <w:color w:val="000000"/>
          <w:sz w:val="24"/>
          <w:szCs w:val="24"/>
          <w:lang w:val="sr-Cyrl-CS"/>
        </w:rPr>
        <w:t xml:space="preserve"> ПО ПРОЈЕКТИМА И МЕРАМА ПОДРШКЕ</w:t>
      </w:r>
    </w:p>
    <w:p w14:paraId="5ED1A4B0" w14:textId="77777777" w:rsidR="008864B2" w:rsidRPr="002E1E34" w:rsidRDefault="008864B2" w:rsidP="007C0B79">
      <w:pPr>
        <w:spacing w:after="0"/>
        <w:jc w:val="center"/>
        <w:rPr>
          <w:rFonts w:ascii="Times New Roman" w:hAnsi="Times New Roman" w:cs="Times New Roman"/>
          <w:color w:val="000000"/>
          <w:sz w:val="24"/>
          <w:szCs w:val="24"/>
          <w:lang w:val="sr-Cyrl-CS"/>
        </w:rPr>
      </w:pPr>
    </w:p>
    <w:p w14:paraId="7BAB0F27" w14:textId="77777777" w:rsidR="007C0B79" w:rsidRPr="002E1E34" w:rsidRDefault="007C0B79" w:rsidP="007C0B79">
      <w:pPr>
        <w:spacing w:after="0"/>
        <w:jc w:val="center"/>
        <w:rPr>
          <w:rFonts w:ascii="Times New Roman" w:hAnsi="Times New Roman" w:cs="Times New Roman"/>
          <w:sz w:val="24"/>
          <w:szCs w:val="24"/>
          <w:lang w:val="sr-Cyrl-CS"/>
        </w:rPr>
      </w:pPr>
    </w:p>
    <w:p w14:paraId="0A4D269B" w14:textId="124B88E6" w:rsidR="00C46F42" w:rsidRPr="002E1E34" w:rsidRDefault="00F5518D" w:rsidP="007C0B79">
      <w:pPr>
        <w:spacing w:after="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416A34" w:rsidRPr="002E1E34">
        <w:rPr>
          <w:rFonts w:ascii="Times New Roman" w:hAnsi="Times New Roman" w:cs="Times New Roman"/>
          <w:color w:val="000000"/>
          <w:sz w:val="24"/>
          <w:szCs w:val="24"/>
          <w:lang w:val="sr-Cyrl-CS"/>
        </w:rPr>
        <w:t xml:space="preserve">1) </w:t>
      </w:r>
      <w:r w:rsidR="00926545" w:rsidRPr="002E1E34">
        <w:rPr>
          <w:rFonts w:ascii="Times New Roman" w:hAnsi="Times New Roman" w:cs="Times New Roman"/>
          <w:color w:val="000000"/>
          <w:sz w:val="24"/>
          <w:szCs w:val="24"/>
          <w:lang w:val="sr-Cyrl-CS"/>
        </w:rPr>
        <w:t>Корисник средстава</w:t>
      </w:r>
      <w:r w:rsidR="00FC4501" w:rsidRPr="002E1E34">
        <w:rPr>
          <w:rFonts w:ascii="Times New Roman" w:hAnsi="Times New Roman" w:cs="Times New Roman"/>
          <w:color w:val="000000"/>
          <w:sz w:val="24"/>
          <w:szCs w:val="24"/>
          <w:lang w:val="sr-Cyrl-CS"/>
        </w:rPr>
        <w:t xml:space="preserve"> за пројекат </w:t>
      </w:r>
      <w:r w:rsidR="00257D35" w:rsidRPr="002E1E34">
        <w:rPr>
          <w:rFonts w:ascii="Times New Roman" w:hAnsi="Times New Roman" w:cs="Times New Roman"/>
          <w:color w:val="000000"/>
          <w:sz w:val="24"/>
          <w:szCs w:val="24"/>
          <w:lang w:val="sr-Cyrl-CS"/>
        </w:rPr>
        <w:t xml:space="preserve"> </w:t>
      </w:r>
      <w:r w:rsidR="00926545" w:rsidRPr="002E1E34">
        <w:rPr>
          <w:rFonts w:ascii="Times New Roman" w:hAnsi="Times New Roman" w:cs="Times New Roman"/>
          <w:color w:val="000000"/>
          <w:sz w:val="24"/>
          <w:szCs w:val="24"/>
          <w:lang w:val="sr-Cyrl-CS"/>
        </w:rPr>
        <w:t>је дужан да Кабинету министра редовно доставља извештаје о степену реализације пројекта са свим потребним документим</w:t>
      </w:r>
      <w:r w:rsidR="00721A7E" w:rsidRPr="002E1E34">
        <w:rPr>
          <w:rFonts w:ascii="Times New Roman" w:hAnsi="Times New Roman" w:cs="Times New Roman"/>
          <w:color w:val="000000"/>
          <w:sz w:val="24"/>
          <w:szCs w:val="24"/>
          <w:lang w:val="sr-Cyrl-CS"/>
        </w:rPr>
        <w:t>а</w:t>
      </w:r>
      <w:r w:rsidR="00926545" w:rsidRPr="002E1E34">
        <w:rPr>
          <w:rFonts w:ascii="Times New Roman" w:hAnsi="Times New Roman" w:cs="Times New Roman"/>
          <w:color w:val="000000"/>
          <w:sz w:val="24"/>
          <w:szCs w:val="24"/>
          <w:lang w:val="sr-Cyrl-CS"/>
        </w:rPr>
        <w:t xml:space="preserve">, као и финални извештај на крају пројекта до </w:t>
      </w:r>
      <w:r w:rsidR="009B6B17" w:rsidRPr="002E1E34">
        <w:rPr>
          <w:rFonts w:ascii="Times New Roman" w:hAnsi="Times New Roman" w:cs="Times New Roman"/>
          <w:color w:val="000000"/>
          <w:sz w:val="24"/>
          <w:szCs w:val="24"/>
          <w:lang w:val="sr-Cyrl-CS"/>
        </w:rPr>
        <w:t>20</w:t>
      </w:r>
      <w:r w:rsidR="0040175B" w:rsidRPr="002E1E34">
        <w:rPr>
          <w:rFonts w:ascii="Times New Roman" w:hAnsi="Times New Roman" w:cs="Times New Roman"/>
          <w:color w:val="000000"/>
          <w:sz w:val="24"/>
          <w:szCs w:val="24"/>
          <w:lang w:val="sr-Cyrl-CS"/>
        </w:rPr>
        <w:t xml:space="preserve">. </w:t>
      </w:r>
      <w:r w:rsidR="009B6B17" w:rsidRPr="002E1E34">
        <w:rPr>
          <w:rFonts w:ascii="Times New Roman" w:hAnsi="Times New Roman" w:cs="Times New Roman"/>
          <w:color w:val="000000"/>
          <w:sz w:val="24"/>
          <w:szCs w:val="24"/>
          <w:lang w:val="sr-Cyrl-CS"/>
        </w:rPr>
        <w:t>новембра</w:t>
      </w:r>
      <w:r w:rsidR="00B90895" w:rsidRPr="002E1E34">
        <w:rPr>
          <w:rFonts w:ascii="Times New Roman" w:hAnsi="Times New Roman" w:cs="Times New Roman"/>
          <w:color w:val="000000"/>
          <w:sz w:val="24"/>
          <w:szCs w:val="24"/>
          <w:lang w:val="sr-Cyrl-CS"/>
        </w:rPr>
        <w:t xml:space="preserve"> 202</w:t>
      </w:r>
      <w:r w:rsidR="00926545" w:rsidRPr="002E1E34">
        <w:rPr>
          <w:rFonts w:ascii="Times New Roman" w:hAnsi="Times New Roman" w:cs="Times New Roman"/>
          <w:color w:val="000000"/>
          <w:sz w:val="24"/>
          <w:szCs w:val="24"/>
          <w:lang w:val="sr-Cyrl-CS"/>
        </w:rPr>
        <w:t>5</w:t>
      </w:r>
      <w:r w:rsidR="00257D35" w:rsidRPr="002E1E34">
        <w:rPr>
          <w:rFonts w:ascii="Times New Roman" w:hAnsi="Times New Roman" w:cs="Times New Roman"/>
          <w:color w:val="000000"/>
          <w:sz w:val="24"/>
          <w:szCs w:val="24"/>
          <w:lang w:val="sr-Cyrl-CS"/>
        </w:rPr>
        <w:t xml:space="preserve">. </w:t>
      </w:r>
      <w:r w:rsidR="00D21560" w:rsidRPr="002E1E34">
        <w:rPr>
          <w:rFonts w:ascii="Times New Roman" w:hAnsi="Times New Roman" w:cs="Times New Roman"/>
          <w:color w:val="000000"/>
          <w:sz w:val="24"/>
          <w:szCs w:val="24"/>
          <w:lang w:val="sr-Cyrl-CS"/>
        </w:rPr>
        <w:t>г</w:t>
      </w:r>
      <w:r w:rsidR="00926545" w:rsidRPr="002E1E34">
        <w:rPr>
          <w:rFonts w:ascii="Times New Roman" w:hAnsi="Times New Roman" w:cs="Times New Roman"/>
          <w:color w:val="000000"/>
          <w:sz w:val="24"/>
          <w:szCs w:val="24"/>
          <w:lang w:val="sr-Cyrl-CS"/>
        </w:rPr>
        <w:t>одине.</w:t>
      </w:r>
      <w:r w:rsidR="00257D35" w:rsidRPr="002E1E34">
        <w:rPr>
          <w:rFonts w:ascii="Times New Roman" w:hAnsi="Times New Roman" w:cs="Times New Roman"/>
          <w:color w:val="000000"/>
          <w:sz w:val="24"/>
          <w:szCs w:val="24"/>
          <w:lang w:val="sr-Cyrl-CS"/>
        </w:rPr>
        <w:t xml:space="preserve"> </w:t>
      </w:r>
      <w:r w:rsidR="00926545" w:rsidRPr="002E1E34">
        <w:rPr>
          <w:rFonts w:ascii="Times New Roman" w:hAnsi="Times New Roman" w:cs="Times New Roman"/>
          <w:color w:val="000000"/>
          <w:sz w:val="24"/>
          <w:szCs w:val="24"/>
          <w:lang w:val="sr-Cyrl-CS"/>
        </w:rPr>
        <w:t xml:space="preserve">Такође, корисници средстава за пројекте су у обавези да доставе ванредни извештај о реализацији активности и утрошку средстава у року од пет дана, уколико то Кабинет министра затражи. </w:t>
      </w:r>
    </w:p>
    <w:p w14:paraId="4CCEB4F7" w14:textId="0D8BC367" w:rsidR="00C46F42" w:rsidRPr="002E1E34" w:rsidRDefault="00F5518D" w:rsidP="0040175B">
      <w:pPr>
        <w:spacing w:after="150"/>
        <w:jc w:val="both"/>
        <w:rPr>
          <w:rFonts w:ascii="Times New Roman" w:hAnsi="Times New Roman" w:cs="Times New Roman"/>
          <w:sz w:val="24"/>
          <w:szCs w:val="24"/>
          <w:lang w:val="sr-Cyrl-CS"/>
        </w:rPr>
      </w:pPr>
      <w:r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Корисник средстава</w:t>
      </w:r>
      <w:r w:rsidR="00FC4501" w:rsidRPr="002E1E34">
        <w:rPr>
          <w:rFonts w:ascii="Times New Roman" w:hAnsi="Times New Roman" w:cs="Times New Roman"/>
          <w:color w:val="000000"/>
          <w:sz w:val="24"/>
          <w:szCs w:val="24"/>
          <w:lang w:val="sr-Cyrl-CS"/>
        </w:rPr>
        <w:t xml:space="preserve"> за пројекат</w:t>
      </w:r>
      <w:r w:rsidR="00257D35"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приликом медијског наступања</w:t>
      </w:r>
      <w:r w:rsidR="00257D35" w:rsidRPr="002E1E34">
        <w:rPr>
          <w:rFonts w:ascii="Times New Roman" w:hAnsi="Times New Roman" w:cs="Times New Roman"/>
          <w:color w:val="000000"/>
          <w:sz w:val="24"/>
          <w:szCs w:val="24"/>
          <w:lang w:val="sr-Cyrl-CS"/>
        </w:rPr>
        <w:t xml:space="preserve"> и </w:t>
      </w:r>
      <w:r w:rsidR="00C208BE" w:rsidRPr="002E1E34">
        <w:rPr>
          <w:rFonts w:ascii="Times New Roman" w:hAnsi="Times New Roman" w:cs="Times New Roman"/>
          <w:color w:val="000000"/>
          <w:sz w:val="24"/>
          <w:szCs w:val="24"/>
          <w:lang w:val="sr-Cyrl-CS"/>
        </w:rPr>
        <w:t>извештавања</w:t>
      </w:r>
      <w:r w:rsidR="00257D35" w:rsidRPr="002E1E34">
        <w:rPr>
          <w:rFonts w:ascii="Times New Roman" w:hAnsi="Times New Roman" w:cs="Times New Roman"/>
          <w:color w:val="000000"/>
          <w:sz w:val="24"/>
          <w:szCs w:val="24"/>
          <w:lang w:val="sr-Cyrl-CS"/>
        </w:rPr>
        <w:t xml:space="preserve"> о </w:t>
      </w:r>
      <w:r w:rsidR="00C208BE" w:rsidRPr="002E1E34">
        <w:rPr>
          <w:rFonts w:ascii="Times New Roman" w:hAnsi="Times New Roman" w:cs="Times New Roman"/>
          <w:color w:val="000000"/>
          <w:sz w:val="24"/>
          <w:szCs w:val="24"/>
          <w:lang w:val="sr-Cyrl-CS"/>
        </w:rPr>
        <w:t>пројекту обавештава</w:t>
      </w:r>
      <w:r w:rsidR="00257D35"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 xml:space="preserve">да се пројекат финансира из средстава буџета Републике Србије која су опредељена Кабинету министра. </w:t>
      </w:r>
      <w:r w:rsidR="00257D35" w:rsidRPr="002E1E34">
        <w:rPr>
          <w:rFonts w:ascii="Times New Roman" w:hAnsi="Times New Roman" w:cs="Times New Roman"/>
          <w:color w:val="000000"/>
          <w:sz w:val="24"/>
          <w:szCs w:val="24"/>
          <w:lang w:val="sr-Cyrl-CS"/>
        </w:rPr>
        <w:t xml:space="preserve"> </w:t>
      </w:r>
    </w:p>
    <w:p w14:paraId="31014B76" w14:textId="407E65D6" w:rsidR="00C46F42" w:rsidRPr="002E1E34" w:rsidRDefault="00F5518D" w:rsidP="00687E08">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687E08" w:rsidRPr="002E1E34">
        <w:rPr>
          <w:rFonts w:ascii="Times New Roman" w:hAnsi="Times New Roman" w:cs="Times New Roman"/>
          <w:color w:val="000000"/>
          <w:sz w:val="24"/>
          <w:szCs w:val="24"/>
          <w:lang w:val="sr-Cyrl-CS"/>
        </w:rPr>
        <w:t xml:space="preserve">2) </w:t>
      </w:r>
      <w:r w:rsidR="00416A34"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 xml:space="preserve">Корисник средстава </w:t>
      </w:r>
      <w:r w:rsidR="00BF4000" w:rsidRPr="002E1E34">
        <w:rPr>
          <w:rFonts w:ascii="Times New Roman" w:hAnsi="Times New Roman" w:cs="Times New Roman"/>
          <w:color w:val="000000"/>
          <w:sz w:val="24"/>
          <w:szCs w:val="24"/>
          <w:lang w:val="sr-Cyrl-CS"/>
        </w:rPr>
        <w:t xml:space="preserve">мера подршке </w:t>
      </w:r>
      <w:r w:rsidR="00C208BE" w:rsidRPr="002E1E34">
        <w:rPr>
          <w:rFonts w:ascii="Times New Roman" w:hAnsi="Times New Roman" w:cs="Times New Roman"/>
          <w:color w:val="000000"/>
          <w:sz w:val="24"/>
          <w:szCs w:val="24"/>
          <w:lang w:val="sr-Cyrl-CS"/>
        </w:rPr>
        <w:t>је дужан да</w:t>
      </w:r>
      <w:r w:rsidR="000C7B88"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 xml:space="preserve">Кабинету министра достави извештај о реализацији </w:t>
      </w:r>
      <w:r w:rsidR="000C7B88" w:rsidRPr="002E1E34">
        <w:rPr>
          <w:rFonts w:ascii="Times New Roman" w:hAnsi="Times New Roman" w:cs="Times New Roman"/>
          <w:color w:val="000000"/>
          <w:sz w:val="24"/>
          <w:szCs w:val="24"/>
          <w:lang w:val="sr-Cyrl-CS"/>
        </w:rPr>
        <w:t xml:space="preserve">мере подршке најкасније у року од 15 дана од </w:t>
      </w:r>
      <w:r w:rsidR="00416A34" w:rsidRPr="002E1E34">
        <w:rPr>
          <w:rFonts w:ascii="Times New Roman" w:hAnsi="Times New Roman" w:cs="Times New Roman"/>
          <w:color w:val="000000"/>
          <w:sz w:val="24"/>
          <w:szCs w:val="24"/>
          <w:lang w:val="sr-Cyrl-CS"/>
        </w:rPr>
        <w:t>ут</w:t>
      </w:r>
      <w:r w:rsidR="009E7A86" w:rsidRPr="002E1E34">
        <w:rPr>
          <w:rFonts w:ascii="Times New Roman" w:hAnsi="Times New Roman" w:cs="Times New Roman"/>
          <w:color w:val="000000"/>
          <w:sz w:val="24"/>
          <w:szCs w:val="24"/>
          <w:lang w:val="sr-Cyrl-CS"/>
        </w:rPr>
        <w:t xml:space="preserve">рошка одобрених средстава. </w:t>
      </w:r>
    </w:p>
    <w:p w14:paraId="19B8BEA4" w14:textId="2625A433" w:rsidR="00687E08" w:rsidRPr="002E1E34" w:rsidRDefault="00F5518D" w:rsidP="00687E08">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687E08" w:rsidRPr="002E1E34">
        <w:rPr>
          <w:rFonts w:ascii="Times New Roman" w:hAnsi="Times New Roman" w:cs="Times New Roman"/>
          <w:color w:val="000000"/>
          <w:sz w:val="24"/>
          <w:szCs w:val="24"/>
          <w:lang w:val="sr-Cyrl-CS"/>
        </w:rPr>
        <w:t xml:space="preserve">3) </w:t>
      </w:r>
      <w:r w:rsidRPr="002E1E34">
        <w:rPr>
          <w:rFonts w:ascii="Times New Roman" w:hAnsi="Times New Roman" w:cs="Times New Roman"/>
          <w:color w:val="000000"/>
          <w:sz w:val="24"/>
          <w:szCs w:val="24"/>
          <w:lang w:val="sr-Cyrl-CS"/>
        </w:rPr>
        <w:t>Општина Сурдулица, као к</w:t>
      </w:r>
      <w:r w:rsidR="00687E08" w:rsidRPr="002E1E34">
        <w:rPr>
          <w:rFonts w:ascii="Times New Roman" w:hAnsi="Times New Roman" w:cs="Times New Roman"/>
          <w:color w:val="000000"/>
          <w:sz w:val="24"/>
          <w:szCs w:val="24"/>
          <w:lang w:val="sr-Cyrl-CS"/>
        </w:rPr>
        <w:t>орисник средст</w:t>
      </w:r>
      <w:r w:rsidR="001610C6">
        <w:rPr>
          <w:rFonts w:ascii="Times New Roman" w:hAnsi="Times New Roman" w:cs="Times New Roman"/>
          <w:color w:val="000000"/>
          <w:sz w:val="24"/>
          <w:szCs w:val="24"/>
          <w:lang w:val="sr-Cyrl-CS"/>
        </w:rPr>
        <w:t>а</w:t>
      </w:r>
      <w:r w:rsidR="00687E08" w:rsidRPr="002E1E34">
        <w:rPr>
          <w:rFonts w:ascii="Times New Roman" w:hAnsi="Times New Roman" w:cs="Times New Roman"/>
          <w:color w:val="000000"/>
          <w:sz w:val="24"/>
          <w:szCs w:val="24"/>
          <w:lang w:val="sr-Cyrl-CS"/>
        </w:rPr>
        <w:t xml:space="preserve">ва опредељених </w:t>
      </w:r>
      <w:r w:rsidR="00687E08" w:rsidRPr="002E1E34">
        <w:rPr>
          <w:rFonts w:ascii="Times New Roman" w:hAnsi="Times New Roman" w:cs="Times New Roman"/>
          <w:sz w:val="24"/>
          <w:szCs w:val="24"/>
          <w:lang w:val="sr-Cyrl-CS"/>
        </w:rPr>
        <w:t>за реализацију пројекта „Изградња градске пијаце у Сурдулици</w:t>
      </w:r>
      <w:r w:rsidR="00974436" w:rsidRPr="002E1E34">
        <w:rPr>
          <w:rFonts w:ascii="Times New Roman" w:hAnsi="Times New Roman" w:cs="Times New Roman"/>
          <w:sz w:val="24"/>
          <w:szCs w:val="24"/>
          <w:lang w:val="sr-Cyrl-CS"/>
        </w:rPr>
        <w:t xml:space="preserve"> </w:t>
      </w:r>
      <w:r w:rsidR="00687E08" w:rsidRPr="002E1E34">
        <w:rPr>
          <w:rFonts w:ascii="Times New Roman" w:hAnsi="Times New Roman" w:cs="Times New Roman"/>
          <w:sz w:val="24"/>
          <w:szCs w:val="24"/>
          <w:lang w:val="sr-Cyrl-CS"/>
        </w:rPr>
        <w:t>-</w:t>
      </w:r>
      <w:r w:rsidR="00974436" w:rsidRPr="002E1E34">
        <w:rPr>
          <w:rFonts w:ascii="Times New Roman" w:hAnsi="Times New Roman" w:cs="Times New Roman"/>
          <w:sz w:val="24"/>
          <w:szCs w:val="24"/>
          <w:lang w:val="sr-Cyrl-CS"/>
        </w:rPr>
        <w:t xml:space="preserve"> </w:t>
      </w:r>
      <w:r w:rsidR="00C208BE" w:rsidRPr="002E1E34">
        <w:rPr>
          <w:rFonts w:ascii="Times New Roman" w:hAnsi="Times New Roman" w:cs="Times New Roman"/>
          <w:sz w:val="24"/>
          <w:szCs w:val="24"/>
          <w:lang w:val="sr-Cyrl-CS"/>
        </w:rPr>
        <w:t>ТРЕЋА</w:t>
      </w:r>
      <w:r w:rsidR="00687E08" w:rsidRPr="002E1E34">
        <w:rPr>
          <w:rFonts w:ascii="Times New Roman" w:hAnsi="Times New Roman" w:cs="Times New Roman"/>
          <w:sz w:val="24"/>
          <w:szCs w:val="24"/>
          <w:lang w:val="sr-Cyrl-CS"/>
        </w:rPr>
        <w:t xml:space="preserve"> ФАЗА</w:t>
      </w:r>
      <w:r w:rsidR="00E25B6F" w:rsidRPr="002E1E34">
        <w:rPr>
          <w:rFonts w:ascii="Times New Roman" w:hAnsi="Times New Roman" w:cs="Times New Roman"/>
          <w:sz w:val="24"/>
          <w:szCs w:val="24"/>
          <w:lang w:val="sr-Cyrl-CS"/>
        </w:rPr>
        <w:t>ˮ</w:t>
      </w:r>
      <w:r w:rsidR="00687E08" w:rsidRPr="002E1E34">
        <w:rPr>
          <w:rFonts w:ascii="Times New Roman" w:hAnsi="Times New Roman" w:cs="Times New Roman"/>
          <w:sz w:val="24"/>
          <w:szCs w:val="24"/>
          <w:lang w:val="sr-Cyrl-CS"/>
        </w:rPr>
        <w:t xml:space="preserve"> дужна</w:t>
      </w:r>
      <w:r w:rsidR="00DB3766" w:rsidRPr="002E1E34">
        <w:rPr>
          <w:rFonts w:ascii="Times New Roman" w:hAnsi="Times New Roman" w:cs="Times New Roman"/>
          <w:sz w:val="24"/>
          <w:szCs w:val="24"/>
          <w:lang w:val="sr-Cyrl-CS"/>
        </w:rPr>
        <w:t xml:space="preserve"> је</w:t>
      </w:r>
      <w:r w:rsidR="00687E08" w:rsidRPr="002E1E34">
        <w:rPr>
          <w:rFonts w:ascii="Times New Roman" w:hAnsi="Times New Roman" w:cs="Times New Roman"/>
          <w:sz w:val="24"/>
          <w:szCs w:val="24"/>
          <w:lang w:val="sr-Cyrl-CS"/>
        </w:rPr>
        <w:t xml:space="preserve"> да Кабинету министра достави извештај о утрошку одобрених средстава</w:t>
      </w:r>
      <w:r w:rsidR="00BD2CA7" w:rsidRPr="002E1E34">
        <w:rPr>
          <w:rFonts w:ascii="Times New Roman" w:hAnsi="Times New Roman" w:cs="Times New Roman"/>
          <w:sz w:val="24"/>
          <w:szCs w:val="24"/>
          <w:lang w:val="sr-Cyrl-CS"/>
        </w:rPr>
        <w:t xml:space="preserve"> </w:t>
      </w:r>
      <w:r w:rsidR="00AD6718" w:rsidRPr="002E1E34">
        <w:rPr>
          <w:rFonts w:ascii="Times New Roman" w:hAnsi="Times New Roman" w:cs="Times New Roman"/>
          <w:sz w:val="24"/>
          <w:szCs w:val="24"/>
          <w:lang w:val="sr-Cyrl-CS"/>
        </w:rPr>
        <w:t>након реализације пројекта</w:t>
      </w:r>
      <w:r w:rsidR="00687E08" w:rsidRPr="002E1E34">
        <w:rPr>
          <w:rFonts w:ascii="Times New Roman" w:hAnsi="Times New Roman" w:cs="Times New Roman"/>
          <w:sz w:val="24"/>
          <w:szCs w:val="24"/>
          <w:lang w:val="sr-Cyrl-CS"/>
        </w:rPr>
        <w:t xml:space="preserve"> са пратећом документацијом.</w:t>
      </w:r>
    </w:p>
    <w:p w14:paraId="5F766C13" w14:textId="3F63B463" w:rsidR="00C83C7A" w:rsidRPr="002E1E34" w:rsidRDefault="00DB3766" w:rsidP="00715B7D">
      <w:pPr>
        <w:spacing w:after="150"/>
        <w:jc w:val="both"/>
        <w:rPr>
          <w:rFonts w:ascii="Times New Roman" w:hAnsi="Times New Roman" w:cs="Times New Roman"/>
          <w:color w:val="000000"/>
          <w:sz w:val="24"/>
          <w:szCs w:val="24"/>
          <w:lang w:val="sr-Cyrl-CS"/>
        </w:rPr>
      </w:pPr>
      <w:r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Кабинет министра</w:t>
      </w:r>
      <w:r w:rsidR="00FC4501" w:rsidRPr="002E1E34">
        <w:rPr>
          <w:rFonts w:ascii="Times New Roman" w:hAnsi="Times New Roman" w:cs="Times New Roman"/>
          <w:color w:val="000000"/>
          <w:sz w:val="24"/>
          <w:szCs w:val="24"/>
          <w:lang w:val="sr-Cyrl-CS"/>
        </w:rPr>
        <w:t xml:space="preserve"> ће </w:t>
      </w:r>
      <w:r w:rsidR="00C208BE" w:rsidRPr="002E1E34">
        <w:rPr>
          <w:rFonts w:ascii="Times New Roman" w:hAnsi="Times New Roman" w:cs="Times New Roman"/>
          <w:color w:val="000000"/>
          <w:sz w:val="24"/>
          <w:szCs w:val="24"/>
          <w:lang w:val="sr-Cyrl-CS"/>
        </w:rPr>
        <w:t>најкасније до</w:t>
      </w:r>
      <w:r w:rsidR="00B90895" w:rsidRPr="002E1E34">
        <w:rPr>
          <w:rFonts w:ascii="Times New Roman" w:hAnsi="Times New Roman" w:cs="Times New Roman"/>
          <w:color w:val="000000"/>
          <w:sz w:val="24"/>
          <w:szCs w:val="24"/>
          <w:lang w:val="sr-Cyrl-CS"/>
        </w:rPr>
        <w:t xml:space="preserve"> 31. </w:t>
      </w:r>
      <w:r w:rsidR="00D21560" w:rsidRPr="002E1E34">
        <w:rPr>
          <w:rFonts w:ascii="Times New Roman" w:hAnsi="Times New Roman" w:cs="Times New Roman"/>
          <w:color w:val="000000"/>
          <w:sz w:val="24"/>
          <w:szCs w:val="24"/>
          <w:lang w:val="sr-Cyrl-CS"/>
        </w:rPr>
        <w:t>ј</w:t>
      </w:r>
      <w:r w:rsidR="00C208BE" w:rsidRPr="002E1E34">
        <w:rPr>
          <w:rFonts w:ascii="Times New Roman" w:hAnsi="Times New Roman" w:cs="Times New Roman"/>
          <w:color w:val="000000"/>
          <w:sz w:val="24"/>
          <w:szCs w:val="24"/>
          <w:lang w:val="sr-Cyrl-CS"/>
        </w:rPr>
        <w:t xml:space="preserve">ануара </w:t>
      </w:r>
      <w:r w:rsidR="00B90895" w:rsidRPr="002E1E34">
        <w:rPr>
          <w:rFonts w:ascii="Times New Roman" w:hAnsi="Times New Roman" w:cs="Times New Roman"/>
          <w:color w:val="000000"/>
          <w:sz w:val="24"/>
          <w:szCs w:val="24"/>
          <w:lang w:val="sr-Cyrl-CS"/>
        </w:rPr>
        <w:t>202</w:t>
      </w:r>
      <w:r w:rsidR="00C208BE" w:rsidRPr="002E1E34">
        <w:rPr>
          <w:rFonts w:ascii="Times New Roman" w:hAnsi="Times New Roman" w:cs="Times New Roman"/>
          <w:color w:val="000000"/>
          <w:sz w:val="24"/>
          <w:szCs w:val="24"/>
          <w:lang w:val="sr-Cyrl-CS"/>
        </w:rPr>
        <w:t>6</w:t>
      </w:r>
      <w:r w:rsidR="00FC4501" w:rsidRPr="002E1E34">
        <w:rPr>
          <w:rFonts w:ascii="Times New Roman" w:hAnsi="Times New Roman" w:cs="Times New Roman"/>
          <w:color w:val="000000"/>
          <w:sz w:val="24"/>
          <w:szCs w:val="24"/>
          <w:lang w:val="sr-Cyrl-CS"/>
        </w:rPr>
        <w:t xml:space="preserve">. </w:t>
      </w:r>
      <w:r w:rsidR="00D21560" w:rsidRPr="002E1E34">
        <w:rPr>
          <w:rFonts w:ascii="Times New Roman" w:hAnsi="Times New Roman" w:cs="Times New Roman"/>
          <w:color w:val="000000"/>
          <w:sz w:val="24"/>
          <w:szCs w:val="24"/>
          <w:lang w:val="sr-Cyrl-CS"/>
        </w:rPr>
        <w:t>г</w:t>
      </w:r>
      <w:r w:rsidR="00C208BE" w:rsidRPr="002E1E34">
        <w:rPr>
          <w:rFonts w:ascii="Times New Roman" w:hAnsi="Times New Roman" w:cs="Times New Roman"/>
          <w:color w:val="000000"/>
          <w:sz w:val="24"/>
          <w:szCs w:val="24"/>
          <w:lang w:val="sr-Cyrl-CS"/>
        </w:rPr>
        <w:t>одине доставити Влади</w:t>
      </w:r>
      <w:r w:rsidRPr="002E1E34">
        <w:rPr>
          <w:rFonts w:ascii="Times New Roman" w:hAnsi="Times New Roman" w:cs="Times New Roman"/>
          <w:color w:val="000000"/>
          <w:sz w:val="24"/>
          <w:szCs w:val="24"/>
          <w:lang w:val="sr-Cyrl-CS"/>
        </w:rPr>
        <w:t>,</w:t>
      </w:r>
      <w:r w:rsidR="00FC4501"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ради информисања</w:t>
      </w:r>
      <w:r w:rsidR="00834FCA" w:rsidRPr="002E1E34">
        <w:rPr>
          <w:rFonts w:ascii="Times New Roman" w:hAnsi="Times New Roman" w:cs="Times New Roman"/>
          <w:color w:val="000000"/>
          <w:sz w:val="24"/>
          <w:szCs w:val="24"/>
          <w:lang w:val="sr-Cyrl-CS"/>
        </w:rPr>
        <w:t>,</w:t>
      </w:r>
      <w:r w:rsidR="00FC4501" w:rsidRPr="002E1E34">
        <w:rPr>
          <w:rFonts w:ascii="Times New Roman" w:hAnsi="Times New Roman" w:cs="Times New Roman"/>
          <w:color w:val="000000"/>
          <w:sz w:val="24"/>
          <w:szCs w:val="24"/>
          <w:lang w:val="sr-Cyrl-CS"/>
        </w:rPr>
        <w:t xml:space="preserve"> </w:t>
      </w:r>
      <w:r w:rsidR="00C208BE" w:rsidRPr="002E1E34">
        <w:rPr>
          <w:rFonts w:ascii="Times New Roman" w:hAnsi="Times New Roman" w:cs="Times New Roman"/>
          <w:color w:val="000000"/>
          <w:sz w:val="24"/>
          <w:szCs w:val="24"/>
          <w:lang w:val="sr-Cyrl-CS"/>
        </w:rPr>
        <w:t>обједињени извештај</w:t>
      </w:r>
      <w:r w:rsidR="00834FCA" w:rsidRPr="002E1E34">
        <w:rPr>
          <w:rFonts w:ascii="Times New Roman" w:hAnsi="Times New Roman" w:cs="Times New Roman"/>
          <w:color w:val="000000"/>
          <w:sz w:val="24"/>
          <w:szCs w:val="24"/>
          <w:lang w:val="sr-Cyrl-CS"/>
        </w:rPr>
        <w:t xml:space="preserve"> о </w:t>
      </w:r>
      <w:r w:rsidR="00C208BE" w:rsidRPr="002E1E34">
        <w:rPr>
          <w:rFonts w:ascii="Times New Roman" w:hAnsi="Times New Roman" w:cs="Times New Roman"/>
          <w:color w:val="000000"/>
          <w:sz w:val="24"/>
          <w:szCs w:val="24"/>
          <w:lang w:val="sr-Cyrl-CS"/>
        </w:rPr>
        <w:t>реализацији</w:t>
      </w:r>
      <w:r w:rsidR="00834FCA" w:rsidRPr="002E1E34">
        <w:rPr>
          <w:rFonts w:ascii="Times New Roman" w:hAnsi="Times New Roman" w:cs="Times New Roman"/>
          <w:color w:val="000000"/>
          <w:sz w:val="24"/>
          <w:szCs w:val="24"/>
          <w:lang w:val="sr-Cyrl-CS"/>
        </w:rPr>
        <w:t xml:space="preserve"> </w:t>
      </w:r>
      <w:r w:rsidR="00FC4501" w:rsidRPr="002E1E34">
        <w:rPr>
          <w:rFonts w:ascii="Times New Roman" w:hAnsi="Times New Roman" w:cs="Times New Roman"/>
          <w:color w:val="000000"/>
          <w:sz w:val="24"/>
          <w:szCs w:val="24"/>
          <w:lang w:val="sr-Cyrl-CS"/>
        </w:rPr>
        <w:t>П</w:t>
      </w:r>
      <w:r w:rsidR="00715B7D" w:rsidRPr="002E1E34">
        <w:rPr>
          <w:rFonts w:ascii="Times New Roman" w:hAnsi="Times New Roman" w:cs="Times New Roman"/>
          <w:color w:val="000000"/>
          <w:sz w:val="24"/>
          <w:szCs w:val="24"/>
          <w:lang w:val="sr-Cyrl-CS"/>
        </w:rPr>
        <w:t>рограма.</w:t>
      </w:r>
    </w:p>
    <w:sectPr w:rsidR="00C83C7A" w:rsidRPr="002E1E34" w:rsidSect="007C0B79">
      <w:footerReference w:type="default" r:id="rId8"/>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84CCB" w14:textId="77777777" w:rsidR="00867BB7" w:rsidRDefault="00867BB7" w:rsidP="00A13198">
      <w:pPr>
        <w:spacing w:after="0" w:line="240" w:lineRule="auto"/>
      </w:pPr>
      <w:r>
        <w:separator/>
      </w:r>
    </w:p>
  </w:endnote>
  <w:endnote w:type="continuationSeparator" w:id="0">
    <w:p w14:paraId="68D80600" w14:textId="77777777" w:rsidR="00867BB7" w:rsidRDefault="00867BB7" w:rsidP="00A1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7182195"/>
      <w:docPartObj>
        <w:docPartGallery w:val="Page Numbers (Bottom of Page)"/>
        <w:docPartUnique/>
      </w:docPartObj>
    </w:sdtPr>
    <w:sdtEndPr>
      <w:rPr>
        <w:noProof/>
      </w:rPr>
    </w:sdtEndPr>
    <w:sdtContent>
      <w:p w14:paraId="0F3F38A4" w14:textId="6309CF77" w:rsidR="007C0B79" w:rsidRDefault="007C0B79">
        <w:pPr>
          <w:pStyle w:val="Footer"/>
          <w:jc w:val="center"/>
        </w:pPr>
        <w:r>
          <w:fldChar w:fldCharType="begin"/>
        </w:r>
        <w:r>
          <w:instrText xml:space="preserve"> PAGE   \* MERGEFORMAT </w:instrText>
        </w:r>
        <w:r>
          <w:fldChar w:fldCharType="separate"/>
        </w:r>
        <w:r w:rsidR="00257752">
          <w:rPr>
            <w:noProof/>
          </w:rPr>
          <w:t>6</w:t>
        </w:r>
        <w:r>
          <w:rPr>
            <w:noProof/>
          </w:rPr>
          <w:fldChar w:fldCharType="end"/>
        </w:r>
      </w:p>
    </w:sdtContent>
  </w:sdt>
  <w:p w14:paraId="76A7201E" w14:textId="77777777" w:rsidR="0038641D" w:rsidRDefault="00386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840AA2" w14:textId="77777777" w:rsidR="00867BB7" w:rsidRDefault="00867BB7" w:rsidP="00A13198">
      <w:pPr>
        <w:spacing w:after="0" w:line="240" w:lineRule="auto"/>
      </w:pPr>
      <w:r>
        <w:separator/>
      </w:r>
    </w:p>
  </w:footnote>
  <w:footnote w:type="continuationSeparator" w:id="0">
    <w:p w14:paraId="206EC6AB" w14:textId="77777777" w:rsidR="00867BB7" w:rsidRDefault="00867BB7" w:rsidP="00A131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37E4D"/>
    <w:multiLevelType w:val="hybridMultilevel"/>
    <w:tmpl w:val="15E2F540"/>
    <w:lvl w:ilvl="0" w:tplc="D6564F86">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57510"/>
    <w:multiLevelType w:val="hybridMultilevel"/>
    <w:tmpl w:val="B3147F4E"/>
    <w:lvl w:ilvl="0" w:tplc="6B40FDA2">
      <w:start w:val="8"/>
      <w:numFmt w:val="bullet"/>
      <w:lvlText w:val="-"/>
      <w:lvlJc w:val="left"/>
      <w:pPr>
        <w:ind w:left="720" w:hanging="360"/>
      </w:pPr>
      <w:rPr>
        <w:rFonts w:ascii="Verdana" w:eastAsiaTheme="minorHAnsi" w:hAnsi="Verdana" w:cs="Verdana"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1FA8"/>
    <w:multiLevelType w:val="hybridMultilevel"/>
    <w:tmpl w:val="B90EED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C3518"/>
    <w:multiLevelType w:val="hybridMultilevel"/>
    <w:tmpl w:val="8B48C1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A1DA8"/>
    <w:multiLevelType w:val="hybridMultilevel"/>
    <w:tmpl w:val="2F88DB92"/>
    <w:lvl w:ilvl="0" w:tplc="6B842544">
      <w:start w:val="1"/>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9A5872"/>
    <w:multiLevelType w:val="hybridMultilevel"/>
    <w:tmpl w:val="E9C85D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C06DFE"/>
    <w:multiLevelType w:val="hybridMultilevel"/>
    <w:tmpl w:val="6BD439BC"/>
    <w:lvl w:ilvl="0" w:tplc="0BE0D074">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78513E"/>
    <w:multiLevelType w:val="hybridMultilevel"/>
    <w:tmpl w:val="9DAC38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8A0725"/>
    <w:multiLevelType w:val="hybridMultilevel"/>
    <w:tmpl w:val="C02E2394"/>
    <w:lvl w:ilvl="0" w:tplc="4BF8D9F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C13C02"/>
    <w:multiLevelType w:val="hybridMultilevel"/>
    <w:tmpl w:val="02C21E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5B3626"/>
    <w:multiLevelType w:val="hybridMultilevel"/>
    <w:tmpl w:val="CC2C65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991957"/>
    <w:multiLevelType w:val="hybridMultilevel"/>
    <w:tmpl w:val="2BEE91B2"/>
    <w:lvl w:ilvl="0" w:tplc="D92032B8">
      <w:start w:val="1"/>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A35DC7"/>
    <w:multiLevelType w:val="hybridMultilevel"/>
    <w:tmpl w:val="2604F002"/>
    <w:lvl w:ilvl="0" w:tplc="9C8AE35E">
      <w:start w:val="2"/>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3E6D8C"/>
    <w:multiLevelType w:val="hybridMultilevel"/>
    <w:tmpl w:val="BE0691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807A10"/>
    <w:multiLevelType w:val="hybridMultilevel"/>
    <w:tmpl w:val="F26CE2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210829"/>
    <w:multiLevelType w:val="hybridMultilevel"/>
    <w:tmpl w:val="709EEAEE"/>
    <w:lvl w:ilvl="0" w:tplc="D362DA7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635B78"/>
    <w:multiLevelType w:val="hybridMultilevel"/>
    <w:tmpl w:val="AD121020"/>
    <w:lvl w:ilvl="0" w:tplc="81BA432E">
      <w:start w:val="1"/>
      <w:numFmt w:val="bullet"/>
      <w:lvlText w:val="–"/>
      <w:lvlJc w:val="left"/>
      <w:pPr>
        <w:ind w:left="420" w:hanging="360"/>
      </w:pPr>
      <w:rPr>
        <w:rFonts w:ascii="Times New Roman" w:eastAsiaTheme="minorHAnsi" w:hAnsi="Times New Roman" w:cs="Times New Roman"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398868360">
    <w:abstractNumId w:val="10"/>
  </w:num>
  <w:num w:numId="2" w16cid:durableId="1593856062">
    <w:abstractNumId w:val="7"/>
  </w:num>
  <w:num w:numId="3" w16cid:durableId="1647510752">
    <w:abstractNumId w:val="14"/>
  </w:num>
  <w:num w:numId="4" w16cid:durableId="1790934159">
    <w:abstractNumId w:val="9"/>
  </w:num>
  <w:num w:numId="5" w16cid:durableId="1496606993">
    <w:abstractNumId w:val="3"/>
  </w:num>
  <w:num w:numId="6" w16cid:durableId="1396392439">
    <w:abstractNumId w:val="1"/>
  </w:num>
  <w:num w:numId="7" w16cid:durableId="1964146026">
    <w:abstractNumId w:val="0"/>
  </w:num>
  <w:num w:numId="8" w16cid:durableId="79527066">
    <w:abstractNumId w:val="8"/>
  </w:num>
  <w:num w:numId="9" w16cid:durableId="1273317553">
    <w:abstractNumId w:val="2"/>
  </w:num>
  <w:num w:numId="10" w16cid:durableId="180776607">
    <w:abstractNumId w:val="6"/>
  </w:num>
  <w:num w:numId="11" w16cid:durableId="2045010110">
    <w:abstractNumId w:val="12"/>
  </w:num>
  <w:num w:numId="12" w16cid:durableId="1727492017">
    <w:abstractNumId w:val="4"/>
  </w:num>
  <w:num w:numId="13" w16cid:durableId="1047876780">
    <w:abstractNumId w:val="13"/>
  </w:num>
  <w:num w:numId="14" w16cid:durableId="686058332">
    <w:abstractNumId w:val="5"/>
  </w:num>
  <w:num w:numId="15" w16cid:durableId="1321811090">
    <w:abstractNumId w:val="15"/>
  </w:num>
  <w:num w:numId="16" w16cid:durableId="1415128367">
    <w:abstractNumId w:val="11"/>
  </w:num>
  <w:num w:numId="17" w16cid:durableId="15020396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F42"/>
    <w:rsid w:val="0004002D"/>
    <w:rsid w:val="00064313"/>
    <w:rsid w:val="000A6150"/>
    <w:rsid w:val="000B4D32"/>
    <w:rsid w:val="000C715C"/>
    <w:rsid w:val="000C7B88"/>
    <w:rsid w:val="000E444A"/>
    <w:rsid w:val="000E6193"/>
    <w:rsid w:val="000E6AAF"/>
    <w:rsid w:val="00125263"/>
    <w:rsid w:val="00133E02"/>
    <w:rsid w:val="0014308C"/>
    <w:rsid w:val="00152DA1"/>
    <w:rsid w:val="00157483"/>
    <w:rsid w:val="00160B4F"/>
    <w:rsid w:val="001610C6"/>
    <w:rsid w:val="0016594E"/>
    <w:rsid w:val="00173CE8"/>
    <w:rsid w:val="00174D7E"/>
    <w:rsid w:val="00180AC2"/>
    <w:rsid w:val="001B1E7C"/>
    <w:rsid w:val="001C257A"/>
    <w:rsid w:val="001C4D2C"/>
    <w:rsid w:val="00230A14"/>
    <w:rsid w:val="002529EA"/>
    <w:rsid w:val="00257752"/>
    <w:rsid w:val="00257D35"/>
    <w:rsid w:val="00290F65"/>
    <w:rsid w:val="002E1E34"/>
    <w:rsid w:val="002E59AB"/>
    <w:rsid w:val="002F762A"/>
    <w:rsid w:val="003326E9"/>
    <w:rsid w:val="003535AD"/>
    <w:rsid w:val="00360CCD"/>
    <w:rsid w:val="00366486"/>
    <w:rsid w:val="003744C4"/>
    <w:rsid w:val="0038641D"/>
    <w:rsid w:val="00390A85"/>
    <w:rsid w:val="0039748B"/>
    <w:rsid w:val="003C73DA"/>
    <w:rsid w:val="003D2581"/>
    <w:rsid w:val="003D57C2"/>
    <w:rsid w:val="003E3F78"/>
    <w:rsid w:val="0040175B"/>
    <w:rsid w:val="00416A34"/>
    <w:rsid w:val="004274D6"/>
    <w:rsid w:val="00427C3E"/>
    <w:rsid w:val="0044017F"/>
    <w:rsid w:val="00450675"/>
    <w:rsid w:val="004909BA"/>
    <w:rsid w:val="004B0B6F"/>
    <w:rsid w:val="004C30BE"/>
    <w:rsid w:val="005017B5"/>
    <w:rsid w:val="00505537"/>
    <w:rsid w:val="00516F58"/>
    <w:rsid w:val="00517559"/>
    <w:rsid w:val="0053017C"/>
    <w:rsid w:val="005420CB"/>
    <w:rsid w:val="005A0878"/>
    <w:rsid w:val="005D29ED"/>
    <w:rsid w:val="005E0343"/>
    <w:rsid w:val="005E7E18"/>
    <w:rsid w:val="00612E21"/>
    <w:rsid w:val="00626D1E"/>
    <w:rsid w:val="00626F09"/>
    <w:rsid w:val="00636108"/>
    <w:rsid w:val="00636338"/>
    <w:rsid w:val="00637765"/>
    <w:rsid w:val="00645FD3"/>
    <w:rsid w:val="0065266C"/>
    <w:rsid w:val="006804D5"/>
    <w:rsid w:val="00687E08"/>
    <w:rsid w:val="006D4E64"/>
    <w:rsid w:val="0070673D"/>
    <w:rsid w:val="00707477"/>
    <w:rsid w:val="00710123"/>
    <w:rsid w:val="00713633"/>
    <w:rsid w:val="00715B7D"/>
    <w:rsid w:val="00721A7E"/>
    <w:rsid w:val="00746691"/>
    <w:rsid w:val="0075191D"/>
    <w:rsid w:val="00754722"/>
    <w:rsid w:val="0076043D"/>
    <w:rsid w:val="00775007"/>
    <w:rsid w:val="00776C7C"/>
    <w:rsid w:val="007A372A"/>
    <w:rsid w:val="007A4881"/>
    <w:rsid w:val="007B4EA4"/>
    <w:rsid w:val="007C06E5"/>
    <w:rsid w:val="007C0B79"/>
    <w:rsid w:val="00827E07"/>
    <w:rsid w:val="00834FCA"/>
    <w:rsid w:val="00836C34"/>
    <w:rsid w:val="00867BB7"/>
    <w:rsid w:val="008733D6"/>
    <w:rsid w:val="008864B2"/>
    <w:rsid w:val="00895BB1"/>
    <w:rsid w:val="008A6C09"/>
    <w:rsid w:val="008B3F05"/>
    <w:rsid w:val="008C6565"/>
    <w:rsid w:val="008D586A"/>
    <w:rsid w:val="008F2A39"/>
    <w:rsid w:val="008F367C"/>
    <w:rsid w:val="008F3DC8"/>
    <w:rsid w:val="009259B9"/>
    <w:rsid w:val="00926545"/>
    <w:rsid w:val="00926D66"/>
    <w:rsid w:val="0094593D"/>
    <w:rsid w:val="0094744D"/>
    <w:rsid w:val="009548E2"/>
    <w:rsid w:val="00957209"/>
    <w:rsid w:val="00974436"/>
    <w:rsid w:val="009918C6"/>
    <w:rsid w:val="009A03E0"/>
    <w:rsid w:val="009A2226"/>
    <w:rsid w:val="009A5F6E"/>
    <w:rsid w:val="009A6F2B"/>
    <w:rsid w:val="009B6B17"/>
    <w:rsid w:val="009C1B23"/>
    <w:rsid w:val="009C7BC9"/>
    <w:rsid w:val="009E7A86"/>
    <w:rsid w:val="00A06C8F"/>
    <w:rsid w:val="00A13198"/>
    <w:rsid w:val="00A21685"/>
    <w:rsid w:val="00A41C9D"/>
    <w:rsid w:val="00A51E2A"/>
    <w:rsid w:val="00A534BE"/>
    <w:rsid w:val="00A56B4C"/>
    <w:rsid w:val="00A669C3"/>
    <w:rsid w:val="00A73924"/>
    <w:rsid w:val="00A96B89"/>
    <w:rsid w:val="00AA6ED3"/>
    <w:rsid w:val="00AB6C9B"/>
    <w:rsid w:val="00AC4287"/>
    <w:rsid w:val="00AD2435"/>
    <w:rsid w:val="00AD6718"/>
    <w:rsid w:val="00AE3565"/>
    <w:rsid w:val="00B0063A"/>
    <w:rsid w:val="00B07291"/>
    <w:rsid w:val="00B105A2"/>
    <w:rsid w:val="00B2454A"/>
    <w:rsid w:val="00B360B0"/>
    <w:rsid w:val="00B7082A"/>
    <w:rsid w:val="00B73A38"/>
    <w:rsid w:val="00B83226"/>
    <w:rsid w:val="00B90895"/>
    <w:rsid w:val="00B90BFC"/>
    <w:rsid w:val="00B919E1"/>
    <w:rsid w:val="00B91C7B"/>
    <w:rsid w:val="00BA4A58"/>
    <w:rsid w:val="00BD2CA7"/>
    <w:rsid w:val="00BE3383"/>
    <w:rsid w:val="00BE59F8"/>
    <w:rsid w:val="00BF4000"/>
    <w:rsid w:val="00C053A5"/>
    <w:rsid w:val="00C119E7"/>
    <w:rsid w:val="00C208BE"/>
    <w:rsid w:val="00C21353"/>
    <w:rsid w:val="00C45A8E"/>
    <w:rsid w:val="00C46F42"/>
    <w:rsid w:val="00C83C7A"/>
    <w:rsid w:val="00CA0982"/>
    <w:rsid w:val="00CB2820"/>
    <w:rsid w:val="00CC704B"/>
    <w:rsid w:val="00CC7D5E"/>
    <w:rsid w:val="00CF6E90"/>
    <w:rsid w:val="00D01F5E"/>
    <w:rsid w:val="00D21560"/>
    <w:rsid w:val="00D508D0"/>
    <w:rsid w:val="00D509B1"/>
    <w:rsid w:val="00D55EB5"/>
    <w:rsid w:val="00D82C62"/>
    <w:rsid w:val="00DA788B"/>
    <w:rsid w:val="00DB3766"/>
    <w:rsid w:val="00DB58A4"/>
    <w:rsid w:val="00DD4933"/>
    <w:rsid w:val="00DE07F6"/>
    <w:rsid w:val="00DE781F"/>
    <w:rsid w:val="00DF31FB"/>
    <w:rsid w:val="00E01C00"/>
    <w:rsid w:val="00E17732"/>
    <w:rsid w:val="00E219EC"/>
    <w:rsid w:val="00E25B6F"/>
    <w:rsid w:val="00E619E4"/>
    <w:rsid w:val="00E807AF"/>
    <w:rsid w:val="00E82561"/>
    <w:rsid w:val="00E87A3A"/>
    <w:rsid w:val="00E910AE"/>
    <w:rsid w:val="00EA08EC"/>
    <w:rsid w:val="00EC494A"/>
    <w:rsid w:val="00EC7C8D"/>
    <w:rsid w:val="00ED4476"/>
    <w:rsid w:val="00ED73F0"/>
    <w:rsid w:val="00EF2768"/>
    <w:rsid w:val="00F012B8"/>
    <w:rsid w:val="00F0207D"/>
    <w:rsid w:val="00F20A94"/>
    <w:rsid w:val="00F234D2"/>
    <w:rsid w:val="00F4328A"/>
    <w:rsid w:val="00F53BE7"/>
    <w:rsid w:val="00F5518D"/>
    <w:rsid w:val="00F61259"/>
    <w:rsid w:val="00F6154B"/>
    <w:rsid w:val="00F6505B"/>
    <w:rsid w:val="00F67059"/>
    <w:rsid w:val="00F82F96"/>
    <w:rsid w:val="00F923CF"/>
    <w:rsid w:val="00F96209"/>
    <w:rsid w:val="00FA1346"/>
    <w:rsid w:val="00FB46C5"/>
    <w:rsid w:val="00FC4501"/>
    <w:rsid w:val="00FE569B"/>
    <w:rsid w:val="00FF2ED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BF222"/>
  <w15:docId w15:val="{09E52ECC-3E47-4B27-8079-5A6AD991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ListParagraph">
    <w:name w:val="List Paragraph"/>
    <w:basedOn w:val="Normal"/>
    <w:uiPriority w:val="99"/>
    <w:rsid w:val="00EC7C8D"/>
    <w:pPr>
      <w:ind w:left="720"/>
      <w:contextualSpacing/>
    </w:pPr>
  </w:style>
  <w:style w:type="paragraph" w:styleId="BalloonText">
    <w:name w:val="Balloon Text"/>
    <w:basedOn w:val="Normal"/>
    <w:link w:val="BalloonTextChar"/>
    <w:uiPriority w:val="99"/>
    <w:semiHidden/>
    <w:unhideWhenUsed/>
    <w:rsid w:val="00A131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3198"/>
    <w:rPr>
      <w:rFonts w:ascii="Segoe UI" w:hAnsi="Segoe UI" w:cs="Segoe UI"/>
      <w:sz w:val="18"/>
      <w:szCs w:val="18"/>
    </w:rPr>
  </w:style>
  <w:style w:type="paragraph" w:styleId="Footer">
    <w:name w:val="footer"/>
    <w:basedOn w:val="Normal"/>
    <w:link w:val="FooterChar"/>
    <w:uiPriority w:val="99"/>
    <w:unhideWhenUsed/>
    <w:rsid w:val="00A13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3198"/>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1C647-6489-4AA8-9962-C85F45D8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 Djordjevic</dc:creator>
  <cp:lastModifiedBy>Ivana Vojinović</cp:lastModifiedBy>
  <cp:revision>2</cp:revision>
  <cp:lastPrinted>2025-01-17T09:04:00Z</cp:lastPrinted>
  <dcterms:created xsi:type="dcterms:W3CDTF">2025-01-17T12:21:00Z</dcterms:created>
  <dcterms:modified xsi:type="dcterms:W3CDTF">2025-01-17T12:21:00Z</dcterms:modified>
</cp:coreProperties>
</file>